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060F" w:rsidRPr="0036685A" w:rsidRDefault="00742E11" w:rsidP="00247126">
      <w:pPr>
        <w:pStyle w:val="Untertitel"/>
        <w:jc w:val="right"/>
        <w:rPr>
          <w:lang w:val="fr-CH"/>
        </w:rPr>
      </w:pPr>
      <w:r w:rsidRPr="0036685A">
        <w:rPr>
          <w:lang w:val="fr-CH"/>
        </w:rPr>
        <w:t>Version 1 / 2022</w:t>
      </w:r>
    </w:p>
    <w:p w:rsidR="006E3FDD" w:rsidRPr="006E3FDD" w:rsidRDefault="006E3FDD" w:rsidP="006E3FDD">
      <w:pPr>
        <w:pStyle w:val="Titel"/>
        <w:rPr>
          <w:lang w:val="fr-CH"/>
        </w:rPr>
      </w:pPr>
      <w:r>
        <w:rPr>
          <w:lang w:val="fr-CH"/>
        </w:rPr>
        <w:t>Planification des leçons «</w:t>
      </w:r>
      <w:r w:rsidRPr="006E3FDD">
        <w:rPr>
          <w:lang w:val="fr-CH"/>
        </w:rPr>
        <w:t> </w:t>
      </w:r>
      <w:r w:rsidRPr="006E3FDD">
        <w:rPr>
          <w:rFonts w:eastAsia="Calibri" w:cs="Arial"/>
          <w:lang w:val="fr-CH"/>
        </w:rPr>
        <w:t>É</w:t>
      </w:r>
      <w:r w:rsidRPr="006E3FDD">
        <w:rPr>
          <w:lang w:val="fr-CH"/>
        </w:rPr>
        <w:t>nergie</w:t>
      </w:r>
      <w:r>
        <w:rPr>
          <w:lang w:val="fr-CH"/>
        </w:rPr>
        <w:t> »</w:t>
      </w:r>
      <w:r>
        <w:rPr>
          <w:lang w:val="fr-CH"/>
        </w:rPr>
        <w:br/>
        <w:t>4 à 6 leçon</w:t>
      </w:r>
      <w:bookmarkStart w:id="0" w:name="_GoBack"/>
      <w:bookmarkEnd w:id="0"/>
      <w:r>
        <w:rPr>
          <w:lang w:val="fr-CH"/>
        </w:rPr>
        <w:t>s</w:t>
      </w:r>
    </w:p>
    <w:p w:rsidR="006E3FDD" w:rsidRPr="006E3FDD" w:rsidRDefault="006E3FDD" w:rsidP="006E3FDD">
      <w:pPr>
        <w:pStyle w:val="berschrift2nummeriert"/>
        <w:numPr>
          <w:ilvl w:val="0"/>
          <w:numId w:val="0"/>
        </w:numPr>
        <w:ind w:left="567" w:hanging="567"/>
        <w:rPr>
          <w:lang w:val="fr-CH"/>
        </w:rPr>
      </w:pPr>
      <w:r w:rsidRPr="006E3FDD">
        <w:rPr>
          <w:lang w:val="fr-CH"/>
        </w:rPr>
        <w:t xml:space="preserve">Fil rouge </w:t>
      </w:r>
    </w:p>
    <w:p w:rsidR="006E3FDD" w:rsidRDefault="006E3FDD" w:rsidP="006E3FDD">
      <w:pPr>
        <w:tabs>
          <w:tab w:val="left" w:pos="567"/>
        </w:tabs>
        <w:rPr>
          <w:rFonts w:cs="Arial"/>
          <w:lang w:val="fr-CH"/>
        </w:rPr>
      </w:pPr>
      <w:r w:rsidRPr="00CE2F38">
        <w:rPr>
          <w:rFonts w:cs="Arial"/>
          <w:lang w:val="fr-CH"/>
        </w:rPr>
        <w:t xml:space="preserve">L’énergie est omniprésente. </w:t>
      </w:r>
      <w:r w:rsidRPr="00445C8F">
        <w:rPr>
          <w:rFonts w:cs="Arial"/>
          <w:lang w:val="fr-CH"/>
        </w:rPr>
        <w:t xml:space="preserve">Jour après jour, sans même </w:t>
      </w:r>
      <w:r>
        <w:rPr>
          <w:rFonts w:cs="Arial"/>
          <w:lang w:val="fr-CH"/>
        </w:rPr>
        <w:t>en avoir</w:t>
      </w:r>
      <w:r w:rsidRPr="00445C8F">
        <w:rPr>
          <w:rFonts w:cs="Arial"/>
          <w:lang w:val="fr-CH"/>
        </w:rPr>
        <w:t xml:space="preserve"> conscience</w:t>
      </w:r>
      <w:r>
        <w:rPr>
          <w:rFonts w:cs="Arial"/>
          <w:lang w:val="fr-CH"/>
        </w:rPr>
        <w:t>,</w:t>
      </w:r>
      <w:r w:rsidRPr="00445C8F">
        <w:rPr>
          <w:rFonts w:cs="Arial"/>
          <w:lang w:val="fr-CH"/>
        </w:rPr>
        <w:t xml:space="preserve"> vous </w:t>
      </w:r>
      <w:r>
        <w:rPr>
          <w:rFonts w:cs="Arial"/>
          <w:lang w:val="fr-CH"/>
        </w:rPr>
        <w:t>utilisez</w:t>
      </w:r>
      <w:r w:rsidRPr="00445C8F">
        <w:rPr>
          <w:rFonts w:cs="Arial"/>
          <w:lang w:val="fr-CH"/>
        </w:rPr>
        <w:t xml:space="preserve"> </w:t>
      </w:r>
      <w:r>
        <w:rPr>
          <w:rFonts w:cs="Arial"/>
          <w:lang w:val="fr-CH"/>
        </w:rPr>
        <w:t>l</w:t>
      </w:r>
      <w:r w:rsidRPr="00445C8F">
        <w:rPr>
          <w:rFonts w:cs="Arial"/>
          <w:lang w:val="fr-CH"/>
        </w:rPr>
        <w:t xml:space="preserve">es différentes sources d’énergie et formes de transformation de l’énergie pour toutes vos occupations. </w:t>
      </w:r>
    </w:p>
    <w:p w:rsidR="006E3FDD" w:rsidRPr="00445C8F" w:rsidRDefault="006E3FDD" w:rsidP="006E3FDD">
      <w:pPr>
        <w:tabs>
          <w:tab w:val="left" w:pos="567"/>
        </w:tabs>
        <w:rPr>
          <w:rFonts w:cs="Arial"/>
          <w:lang w:val="fr-CH"/>
        </w:rPr>
      </w:pPr>
    </w:p>
    <w:p w:rsidR="006E3FDD" w:rsidRDefault="006E3FDD" w:rsidP="006E3FDD">
      <w:pPr>
        <w:rPr>
          <w:rFonts w:cs="Arial"/>
          <w:lang w:val="fr-CH"/>
        </w:rPr>
      </w:pPr>
      <w:r w:rsidRPr="00445C8F">
        <w:rPr>
          <w:rFonts w:cs="Arial"/>
          <w:lang w:val="fr-CH"/>
        </w:rPr>
        <w:t xml:space="preserve">Ces unités pédagogiques vous fournissent une vue d’ensemble </w:t>
      </w:r>
      <w:r>
        <w:rPr>
          <w:rFonts w:cs="Arial"/>
          <w:lang w:val="fr-CH"/>
        </w:rPr>
        <w:t>solide sur le</w:t>
      </w:r>
      <w:r w:rsidRPr="00445C8F">
        <w:rPr>
          <w:rFonts w:cs="Arial"/>
          <w:lang w:val="fr-CH"/>
        </w:rPr>
        <w:t xml:space="preserve"> thème de l’énergie. Après une brève introduction, </w:t>
      </w:r>
      <w:r>
        <w:rPr>
          <w:rFonts w:cs="Arial"/>
          <w:lang w:val="fr-CH"/>
        </w:rPr>
        <w:t>vous examinerez</w:t>
      </w:r>
      <w:r w:rsidRPr="00445C8F">
        <w:rPr>
          <w:rFonts w:cs="Arial"/>
          <w:lang w:val="fr-CH"/>
        </w:rPr>
        <w:t xml:space="preserve"> les énergies renouvelables </w:t>
      </w:r>
      <w:r>
        <w:rPr>
          <w:rFonts w:cs="Arial"/>
          <w:lang w:val="fr-CH"/>
        </w:rPr>
        <w:t>et</w:t>
      </w:r>
      <w:r w:rsidRPr="00445C8F">
        <w:rPr>
          <w:rFonts w:cs="Arial"/>
          <w:lang w:val="fr-CH"/>
        </w:rPr>
        <w:t xml:space="preserve"> non renouvelables de même que leurs avantages et inconvénients respectifs. </w:t>
      </w:r>
      <w:r>
        <w:rPr>
          <w:rFonts w:cs="Arial"/>
          <w:lang w:val="fr-CH"/>
        </w:rPr>
        <w:t xml:space="preserve">Dans un deuxième temps, vous vous </w:t>
      </w:r>
      <w:r w:rsidRPr="00445C8F">
        <w:rPr>
          <w:rFonts w:cs="Arial"/>
          <w:lang w:val="fr-CH"/>
        </w:rPr>
        <w:t>intéresser</w:t>
      </w:r>
      <w:r>
        <w:rPr>
          <w:rFonts w:cs="Arial"/>
          <w:lang w:val="fr-CH"/>
        </w:rPr>
        <w:t>ez</w:t>
      </w:r>
      <w:r w:rsidRPr="00445C8F">
        <w:rPr>
          <w:rFonts w:cs="Arial"/>
          <w:lang w:val="fr-CH"/>
        </w:rPr>
        <w:t xml:space="preserve"> à la consommation d’énergie en Suisse et dans le monde, notamment par le biais de graphiques. Vous pren</w:t>
      </w:r>
      <w:r>
        <w:rPr>
          <w:rFonts w:cs="Arial"/>
          <w:lang w:val="fr-CH"/>
        </w:rPr>
        <w:t>dr</w:t>
      </w:r>
      <w:r w:rsidRPr="00445C8F">
        <w:rPr>
          <w:rFonts w:cs="Arial"/>
          <w:lang w:val="fr-CH"/>
        </w:rPr>
        <w:t xml:space="preserve">ez conscience de la problématique liée à la consommation croissante d’énergie. Enfin, </w:t>
      </w:r>
      <w:r>
        <w:rPr>
          <w:rFonts w:cs="Arial"/>
          <w:lang w:val="fr-CH"/>
        </w:rPr>
        <w:t>vous vous</w:t>
      </w:r>
      <w:r w:rsidRPr="00445C8F">
        <w:rPr>
          <w:rFonts w:cs="Arial"/>
          <w:lang w:val="fr-CH"/>
        </w:rPr>
        <w:t xml:space="preserve"> intéresser</w:t>
      </w:r>
      <w:r>
        <w:rPr>
          <w:rFonts w:cs="Arial"/>
          <w:lang w:val="fr-CH"/>
        </w:rPr>
        <w:t>ez</w:t>
      </w:r>
      <w:r w:rsidRPr="00445C8F">
        <w:rPr>
          <w:rFonts w:cs="Arial"/>
          <w:lang w:val="fr-CH"/>
        </w:rPr>
        <w:t xml:space="preserve"> de plus près à la Stratégie énergétique 2050 et à la </w:t>
      </w:r>
      <w:r>
        <w:rPr>
          <w:rFonts w:cs="Arial"/>
          <w:lang w:val="fr-CH"/>
        </w:rPr>
        <w:t>S</w:t>
      </w:r>
      <w:r w:rsidRPr="00445C8F">
        <w:rPr>
          <w:rFonts w:cs="Arial"/>
          <w:lang w:val="fr-CH"/>
        </w:rPr>
        <w:t>ociété à 2000 watts. Vous réfléchi</w:t>
      </w:r>
      <w:r>
        <w:rPr>
          <w:rFonts w:cs="Arial"/>
          <w:lang w:val="fr-CH"/>
        </w:rPr>
        <w:t>r</w:t>
      </w:r>
      <w:r w:rsidRPr="00445C8F">
        <w:rPr>
          <w:rFonts w:cs="Arial"/>
          <w:lang w:val="fr-CH"/>
        </w:rPr>
        <w:t xml:space="preserve">ez également </w:t>
      </w:r>
      <w:r>
        <w:rPr>
          <w:rFonts w:cs="Arial"/>
          <w:lang w:val="fr-CH"/>
        </w:rPr>
        <w:t xml:space="preserve">à </w:t>
      </w:r>
      <w:r w:rsidRPr="00445C8F">
        <w:rPr>
          <w:rFonts w:cs="Arial"/>
          <w:lang w:val="fr-CH"/>
        </w:rPr>
        <w:t xml:space="preserve">comment vous pouvez, dans </w:t>
      </w:r>
      <w:r>
        <w:rPr>
          <w:rFonts w:cs="Arial"/>
          <w:lang w:val="fr-CH"/>
        </w:rPr>
        <w:t>la mesure de vos possibilités</w:t>
      </w:r>
      <w:r w:rsidRPr="00445C8F">
        <w:rPr>
          <w:rFonts w:cs="Arial"/>
          <w:lang w:val="fr-CH"/>
        </w:rPr>
        <w:t xml:space="preserve">, contribuer à </w:t>
      </w:r>
      <w:r>
        <w:rPr>
          <w:rFonts w:cs="Arial"/>
          <w:lang w:val="fr-CH"/>
        </w:rPr>
        <w:t>réduire</w:t>
      </w:r>
      <w:r w:rsidRPr="00445C8F">
        <w:rPr>
          <w:rFonts w:cs="Arial"/>
          <w:lang w:val="fr-CH"/>
        </w:rPr>
        <w:t xml:space="preserve"> la consommation d’énergie.</w:t>
      </w:r>
    </w:p>
    <w:p w:rsidR="006E3FDD" w:rsidRPr="006E3FDD" w:rsidRDefault="006E3FDD" w:rsidP="006E3FDD">
      <w:pPr>
        <w:pStyle w:val="berschrift2nummeriert"/>
        <w:numPr>
          <w:ilvl w:val="0"/>
          <w:numId w:val="0"/>
        </w:numPr>
        <w:ind w:left="567" w:hanging="567"/>
        <w:rPr>
          <w:sz w:val="22"/>
          <w:lang w:val="fr-CH"/>
        </w:rPr>
      </w:pPr>
      <w:r w:rsidRPr="006E3FDD">
        <w:rPr>
          <w:sz w:val="22"/>
          <w:lang w:val="fr-CH"/>
        </w:rPr>
        <w:t>Déroulement général / leçons</w:t>
      </w:r>
    </w:p>
    <w:p w:rsidR="006E3FDD" w:rsidRPr="00105477" w:rsidRDefault="006E3FDD" w:rsidP="006E3FDD"/>
    <w:tbl>
      <w:tblPr>
        <w:tblStyle w:val="Tabellenraster"/>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694"/>
        <w:gridCol w:w="6708"/>
      </w:tblGrid>
      <w:tr w:rsidR="006E3FDD" w:rsidTr="00CE2F38">
        <w:tc>
          <w:tcPr>
            <w:tcW w:w="2694" w:type="dxa"/>
            <w:tcBorders>
              <w:top w:val="single" w:sz="4" w:space="0" w:color="auto"/>
              <w:bottom w:val="single" w:sz="4" w:space="0" w:color="auto"/>
              <w:right w:val="nil"/>
            </w:tcBorders>
            <w:shd w:val="clear" w:color="auto" w:fill="E0EEF8" w:themeFill="accent2" w:themeFillTint="33"/>
          </w:tcPr>
          <w:p w:rsidR="006E3FDD" w:rsidRPr="00614BE2" w:rsidRDefault="00614BE2" w:rsidP="00CE2F38">
            <w:pPr>
              <w:rPr>
                <w:b/>
                <w:lang w:val="fr-CH"/>
              </w:rPr>
            </w:pPr>
            <w:r w:rsidRPr="00614BE2">
              <w:rPr>
                <w:b/>
                <w:lang w:val="fr-CH"/>
              </w:rPr>
              <w:t>Structure</w:t>
            </w:r>
          </w:p>
        </w:tc>
        <w:tc>
          <w:tcPr>
            <w:tcW w:w="6708" w:type="dxa"/>
            <w:tcBorders>
              <w:top w:val="single" w:sz="4" w:space="0" w:color="auto"/>
              <w:left w:val="nil"/>
              <w:bottom w:val="single" w:sz="4" w:space="0" w:color="auto"/>
            </w:tcBorders>
            <w:shd w:val="clear" w:color="auto" w:fill="E0EEF8" w:themeFill="accent2" w:themeFillTint="33"/>
          </w:tcPr>
          <w:p w:rsidR="006E3FDD" w:rsidRPr="00614BE2" w:rsidRDefault="00614BE2" w:rsidP="00CE2F38">
            <w:pPr>
              <w:rPr>
                <w:b/>
                <w:lang w:val="fr-CH"/>
              </w:rPr>
            </w:pPr>
            <w:r w:rsidRPr="00614BE2">
              <w:rPr>
                <w:b/>
                <w:lang w:val="fr-CH"/>
              </w:rPr>
              <w:t>Thèmes / contrôles des connaissances</w:t>
            </w:r>
          </w:p>
        </w:tc>
      </w:tr>
      <w:tr w:rsidR="006E3FDD" w:rsidRPr="00313C92" w:rsidTr="00CE2F38">
        <w:tc>
          <w:tcPr>
            <w:tcW w:w="2694" w:type="dxa"/>
            <w:tcBorders>
              <w:top w:val="single" w:sz="4" w:space="0" w:color="auto"/>
              <w:bottom w:val="single" w:sz="4" w:space="0" w:color="auto"/>
              <w:right w:val="nil"/>
            </w:tcBorders>
          </w:tcPr>
          <w:p w:rsidR="006E3FDD" w:rsidRPr="006E3FDD" w:rsidRDefault="006E3FDD" w:rsidP="006E3FDD">
            <w:pPr>
              <w:rPr>
                <w:lang w:val="fr-CH"/>
              </w:rPr>
            </w:pPr>
            <w:r w:rsidRPr="006E3FDD">
              <w:rPr>
                <w:lang w:val="fr-CH"/>
              </w:rPr>
              <w:t>1 – Déterminer les connaissances, élaborer les bases</w:t>
            </w:r>
          </w:p>
        </w:tc>
        <w:tc>
          <w:tcPr>
            <w:tcW w:w="6708" w:type="dxa"/>
            <w:tcBorders>
              <w:top w:val="single" w:sz="4" w:space="0" w:color="auto"/>
              <w:left w:val="nil"/>
            </w:tcBorders>
          </w:tcPr>
          <w:p w:rsidR="006E3FDD" w:rsidRPr="00764602" w:rsidRDefault="00764602" w:rsidP="00BB6EBA">
            <w:pPr>
              <w:pStyle w:val="Listenabsatz"/>
              <w:numPr>
                <w:ilvl w:val="0"/>
                <w:numId w:val="8"/>
              </w:numPr>
              <w:rPr>
                <w:i/>
                <w:lang w:val="fr-CH"/>
              </w:rPr>
            </w:pPr>
            <w:r w:rsidRPr="00764602">
              <w:rPr>
                <w:lang w:val="fr-CH"/>
              </w:rPr>
              <w:t>Connaissances préalables des apprenant(e)s</w:t>
            </w:r>
          </w:p>
          <w:p w:rsidR="00764602" w:rsidRPr="00764602" w:rsidRDefault="00764602" w:rsidP="00BB6EBA">
            <w:pPr>
              <w:pStyle w:val="Listenabsatz"/>
              <w:numPr>
                <w:ilvl w:val="0"/>
                <w:numId w:val="8"/>
              </w:numPr>
              <w:rPr>
                <w:i/>
                <w:lang w:val="fr-CH"/>
              </w:rPr>
            </w:pPr>
            <w:r>
              <w:rPr>
                <w:lang w:val="fr-CH"/>
              </w:rPr>
              <w:t xml:space="preserve">Connaissances de base sur l’énergie (fiche d’information </w:t>
            </w:r>
            <w:r w:rsidRPr="00764602">
              <w:rPr>
                <w:lang w:val="fr-CH"/>
              </w:rPr>
              <w:t xml:space="preserve">n° 1 </w:t>
            </w:r>
            <w:r>
              <w:rPr>
                <w:lang w:val="fr-CH"/>
              </w:rPr>
              <w:br/>
            </w:r>
            <w:proofErr w:type="spellStart"/>
            <w:r w:rsidRPr="00764602">
              <w:rPr>
                <w:lang w:val="fr-CH"/>
              </w:rPr>
              <w:t>SuisseEnergie</w:t>
            </w:r>
            <w:proofErr w:type="spellEnd"/>
            <w:r w:rsidRPr="00764602">
              <w:rPr>
                <w:lang w:val="fr-CH"/>
              </w:rPr>
              <w:t>)</w:t>
            </w:r>
          </w:p>
          <w:p w:rsidR="00764602" w:rsidRPr="00764602" w:rsidRDefault="00764602" w:rsidP="00BB6EBA">
            <w:pPr>
              <w:pStyle w:val="Listenabsatz"/>
              <w:numPr>
                <w:ilvl w:val="0"/>
                <w:numId w:val="9"/>
              </w:numPr>
              <w:rPr>
                <w:i/>
                <w:lang w:val="fr-CH"/>
              </w:rPr>
            </w:pPr>
            <w:r w:rsidRPr="00764602">
              <w:rPr>
                <w:i/>
                <w:lang w:val="fr-CH"/>
              </w:rPr>
              <w:t>Consigne : élaborer son bilan énergétique personnel</w:t>
            </w:r>
          </w:p>
        </w:tc>
      </w:tr>
      <w:tr w:rsidR="006E3FDD" w:rsidRPr="00313C92" w:rsidTr="00CE2F38">
        <w:tc>
          <w:tcPr>
            <w:tcW w:w="2694" w:type="dxa"/>
            <w:tcBorders>
              <w:top w:val="single" w:sz="4" w:space="0" w:color="auto"/>
              <w:bottom w:val="single" w:sz="4" w:space="0" w:color="auto"/>
              <w:right w:val="nil"/>
            </w:tcBorders>
          </w:tcPr>
          <w:p w:rsidR="006E3FDD" w:rsidRPr="006E3FDD" w:rsidRDefault="006E3FDD" w:rsidP="006E3FDD">
            <w:pPr>
              <w:pStyle w:val="Listenabsatz"/>
              <w:tabs>
                <w:tab w:val="left" w:pos="567"/>
              </w:tabs>
              <w:spacing w:line="240" w:lineRule="auto"/>
              <w:ind w:left="0"/>
              <w:contextualSpacing w:val="0"/>
              <w:rPr>
                <w:lang w:val="fr-CH"/>
              </w:rPr>
            </w:pPr>
            <w:r w:rsidRPr="006E3FDD">
              <w:rPr>
                <w:lang w:val="fr-CH"/>
              </w:rPr>
              <w:t>2 - Énergies renouvelables et non renouvelables</w:t>
            </w:r>
          </w:p>
        </w:tc>
        <w:tc>
          <w:tcPr>
            <w:tcW w:w="6708" w:type="dxa"/>
            <w:tcBorders>
              <w:left w:val="nil"/>
            </w:tcBorders>
          </w:tcPr>
          <w:p w:rsidR="00764602" w:rsidRDefault="00764602" w:rsidP="00BB6EBA">
            <w:pPr>
              <w:pStyle w:val="Listenabsatz"/>
              <w:numPr>
                <w:ilvl w:val="0"/>
                <w:numId w:val="6"/>
              </w:numPr>
              <w:ind w:left="291" w:hanging="283"/>
              <w:rPr>
                <w:lang w:val="fr-CH"/>
              </w:rPr>
            </w:pPr>
            <w:r>
              <w:rPr>
                <w:lang w:val="fr-CH"/>
              </w:rPr>
              <w:t xml:space="preserve">Énergies renouvelables (fiche d’information </w:t>
            </w:r>
            <w:r w:rsidRPr="00764602">
              <w:rPr>
                <w:lang w:val="fr-CH"/>
              </w:rPr>
              <w:t>n°</w:t>
            </w:r>
            <w:r>
              <w:rPr>
                <w:lang w:val="fr-CH"/>
              </w:rPr>
              <w:t xml:space="preserve"> 2 </w:t>
            </w:r>
            <w:proofErr w:type="spellStart"/>
            <w:r>
              <w:rPr>
                <w:lang w:val="fr-CH"/>
              </w:rPr>
              <w:t>SuisseEnergie</w:t>
            </w:r>
            <w:proofErr w:type="spellEnd"/>
            <w:r>
              <w:rPr>
                <w:lang w:val="fr-CH"/>
              </w:rPr>
              <w:t>)</w:t>
            </w:r>
          </w:p>
          <w:p w:rsidR="006E3FDD" w:rsidRPr="006E3FDD" w:rsidRDefault="00764602" w:rsidP="00BB6EBA">
            <w:pPr>
              <w:pStyle w:val="Listenabsatz"/>
              <w:numPr>
                <w:ilvl w:val="0"/>
                <w:numId w:val="6"/>
              </w:numPr>
              <w:ind w:left="291" w:hanging="283"/>
              <w:rPr>
                <w:lang w:val="fr-CH"/>
              </w:rPr>
            </w:pPr>
            <w:r w:rsidRPr="006E3FDD">
              <w:rPr>
                <w:lang w:val="fr-CH"/>
              </w:rPr>
              <w:t>Énergies non renouvelables</w:t>
            </w:r>
            <w:r>
              <w:rPr>
                <w:lang w:val="fr-CH"/>
              </w:rPr>
              <w:t xml:space="preserve"> (fiche d’information </w:t>
            </w:r>
            <w:r w:rsidRPr="00764602">
              <w:rPr>
                <w:lang w:val="fr-CH"/>
              </w:rPr>
              <w:t>n°</w:t>
            </w:r>
            <w:r>
              <w:rPr>
                <w:lang w:val="fr-CH"/>
              </w:rPr>
              <w:t xml:space="preserve"> 3 </w:t>
            </w:r>
            <w:proofErr w:type="spellStart"/>
            <w:r>
              <w:rPr>
                <w:lang w:val="fr-CH"/>
              </w:rPr>
              <w:t>SuisseEnergie</w:t>
            </w:r>
            <w:proofErr w:type="spellEnd"/>
            <w:r>
              <w:rPr>
                <w:lang w:val="fr-CH"/>
              </w:rPr>
              <w:t>)</w:t>
            </w:r>
          </w:p>
        </w:tc>
      </w:tr>
      <w:tr w:rsidR="006E3FDD" w:rsidTr="00CE2F38">
        <w:tc>
          <w:tcPr>
            <w:tcW w:w="2694" w:type="dxa"/>
            <w:tcBorders>
              <w:top w:val="single" w:sz="4" w:space="0" w:color="auto"/>
              <w:bottom w:val="single" w:sz="4" w:space="0" w:color="auto"/>
              <w:right w:val="nil"/>
            </w:tcBorders>
          </w:tcPr>
          <w:p w:rsidR="006E3FDD" w:rsidRPr="006E3FDD" w:rsidRDefault="00313C92" w:rsidP="00CE2F38">
            <w:pPr>
              <w:rPr>
                <w:lang w:val="fr-CH"/>
              </w:rPr>
            </w:pPr>
            <w:r>
              <w:rPr>
                <w:lang w:val="fr-CH"/>
              </w:rPr>
              <w:t xml:space="preserve">3 - </w:t>
            </w:r>
            <w:r w:rsidR="006E3FDD" w:rsidRPr="006E3FDD">
              <w:rPr>
                <w:lang w:val="fr-CH"/>
              </w:rPr>
              <w:t>Consommation d’énergie en Suisse et dans le monde</w:t>
            </w:r>
          </w:p>
        </w:tc>
        <w:tc>
          <w:tcPr>
            <w:tcW w:w="6708" w:type="dxa"/>
            <w:tcBorders>
              <w:left w:val="nil"/>
              <w:bottom w:val="single" w:sz="4" w:space="0" w:color="auto"/>
            </w:tcBorders>
          </w:tcPr>
          <w:p w:rsidR="006E3FDD" w:rsidRPr="006E3FDD" w:rsidRDefault="00764602" w:rsidP="00BB6EBA">
            <w:pPr>
              <w:pStyle w:val="Listenabsatz"/>
              <w:numPr>
                <w:ilvl w:val="0"/>
                <w:numId w:val="6"/>
              </w:numPr>
              <w:ind w:left="291" w:hanging="283"/>
              <w:rPr>
                <w:lang w:val="fr-CH"/>
              </w:rPr>
            </w:pPr>
            <w:r>
              <w:rPr>
                <w:lang w:val="fr-CH"/>
              </w:rPr>
              <w:t xml:space="preserve">Consommation d’énergie en Suisse et dans le monde ((fiche d’information </w:t>
            </w:r>
            <w:r w:rsidRPr="00764602">
              <w:rPr>
                <w:lang w:val="fr-CH"/>
              </w:rPr>
              <w:t>n°</w:t>
            </w:r>
            <w:r>
              <w:rPr>
                <w:lang w:val="fr-CH"/>
              </w:rPr>
              <w:t xml:space="preserve"> 4 </w:t>
            </w:r>
            <w:proofErr w:type="spellStart"/>
            <w:r>
              <w:rPr>
                <w:lang w:val="fr-CH"/>
              </w:rPr>
              <w:t>SuisseEnergie</w:t>
            </w:r>
            <w:proofErr w:type="spellEnd"/>
            <w:r>
              <w:rPr>
                <w:lang w:val="fr-CH"/>
              </w:rPr>
              <w:t>)</w:t>
            </w:r>
          </w:p>
          <w:p w:rsidR="006E3FDD" w:rsidRPr="006E3FDD" w:rsidRDefault="00764602" w:rsidP="00BB6EBA">
            <w:pPr>
              <w:pStyle w:val="Listenabsatz"/>
              <w:numPr>
                <w:ilvl w:val="0"/>
                <w:numId w:val="7"/>
              </w:numPr>
              <w:ind w:left="291" w:firstLine="27"/>
              <w:rPr>
                <w:lang w:val="fr-CH"/>
              </w:rPr>
            </w:pPr>
            <w:r>
              <w:rPr>
                <w:i/>
                <w:lang w:val="fr-CH"/>
              </w:rPr>
              <w:t>Consigne : interpréter un graphique</w:t>
            </w:r>
          </w:p>
        </w:tc>
      </w:tr>
      <w:tr w:rsidR="006E3FDD" w:rsidRPr="00313C92" w:rsidTr="00CE2F38">
        <w:tc>
          <w:tcPr>
            <w:tcW w:w="2694" w:type="dxa"/>
            <w:tcBorders>
              <w:top w:val="single" w:sz="4" w:space="0" w:color="auto"/>
              <w:bottom w:val="single" w:sz="4" w:space="0" w:color="auto"/>
              <w:right w:val="nil"/>
            </w:tcBorders>
          </w:tcPr>
          <w:p w:rsidR="006E3FDD" w:rsidRPr="006E3FDD" w:rsidRDefault="006E3FDD" w:rsidP="00CE2F38">
            <w:pPr>
              <w:rPr>
                <w:lang w:val="fr-CH"/>
              </w:rPr>
            </w:pPr>
            <w:r w:rsidRPr="006E3FDD">
              <w:rPr>
                <w:lang w:val="fr-CH"/>
              </w:rPr>
              <w:t>4</w:t>
            </w:r>
            <w:r w:rsidR="00313C92">
              <w:rPr>
                <w:lang w:val="fr-CH"/>
              </w:rPr>
              <w:t xml:space="preserve"> </w:t>
            </w:r>
            <w:r w:rsidRPr="006E3FDD">
              <w:rPr>
                <w:lang w:val="fr-CH"/>
              </w:rPr>
              <w:t>-</w:t>
            </w:r>
            <w:r w:rsidR="00313C92">
              <w:rPr>
                <w:lang w:val="fr-CH"/>
              </w:rPr>
              <w:t xml:space="preserve"> </w:t>
            </w:r>
            <w:r w:rsidRPr="006E3FDD">
              <w:rPr>
                <w:lang w:val="fr-CH"/>
              </w:rPr>
              <w:t>6 - Stratégie énergétique 2050 et Société à 2000 watts</w:t>
            </w:r>
          </w:p>
        </w:tc>
        <w:tc>
          <w:tcPr>
            <w:tcW w:w="6708" w:type="dxa"/>
            <w:tcBorders>
              <w:top w:val="single" w:sz="4" w:space="0" w:color="auto"/>
              <w:left w:val="nil"/>
              <w:bottom w:val="single" w:sz="4" w:space="0" w:color="auto"/>
            </w:tcBorders>
          </w:tcPr>
          <w:p w:rsidR="006E3FDD" w:rsidRDefault="00764602" w:rsidP="00BB6EBA">
            <w:pPr>
              <w:pStyle w:val="Listenabsatz"/>
              <w:numPr>
                <w:ilvl w:val="0"/>
                <w:numId w:val="6"/>
              </w:numPr>
              <w:ind w:left="291" w:hanging="283"/>
              <w:rPr>
                <w:lang w:val="fr-CH"/>
              </w:rPr>
            </w:pPr>
            <w:r>
              <w:rPr>
                <w:lang w:val="fr-CH"/>
              </w:rPr>
              <w:t xml:space="preserve">Stratégie énergétique 2050 ((fiche d’information </w:t>
            </w:r>
            <w:r w:rsidRPr="00764602">
              <w:rPr>
                <w:lang w:val="fr-CH"/>
              </w:rPr>
              <w:t>n°</w:t>
            </w:r>
            <w:r>
              <w:rPr>
                <w:lang w:val="fr-CH"/>
              </w:rPr>
              <w:t xml:space="preserve"> 5 </w:t>
            </w:r>
            <w:proofErr w:type="spellStart"/>
            <w:r>
              <w:rPr>
                <w:lang w:val="fr-CH"/>
              </w:rPr>
              <w:t>SuisseEnergie</w:t>
            </w:r>
            <w:proofErr w:type="spellEnd"/>
            <w:r>
              <w:rPr>
                <w:lang w:val="fr-CH"/>
              </w:rPr>
              <w:t>)</w:t>
            </w:r>
          </w:p>
          <w:p w:rsidR="00764602" w:rsidRPr="006E3FDD" w:rsidRDefault="00764602" w:rsidP="00BB6EBA">
            <w:pPr>
              <w:pStyle w:val="Listenabsatz"/>
              <w:numPr>
                <w:ilvl w:val="0"/>
                <w:numId w:val="6"/>
              </w:numPr>
              <w:ind w:left="291" w:hanging="283"/>
              <w:rPr>
                <w:lang w:val="fr-CH"/>
              </w:rPr>
            </w:pPr>
            <w:r>
              <w:rPr>
                <w:lang w:val="fr-CH"/>
              </w:rPr>
              <w:t xml:space="preserve">Société à 2000 watts ((fiche d’information </w:t>
            </w:r>
            <w:r w:rsidRPr="00764602">
              <w:rPr>
                <w:lang w:val="fr-CH"/>
              </w:rPr>
              <w:t>n°</w:t>
            </w:r>
            <w:r>
              <w:rPr>
                <w:lang w:val="fr-CH"/>
              </w:rPr>
              <w:t xml:space="preserve"> 6 </w:t>
            </w:r>
            <w:proofErr w:type="spellStart"/>
            <w:r>
              <w:rPr>
                <w:lang w:val="fr-CH"/>
              </w:rPr>
              <w:t>SuisseEnergie</w:t>
            </w:r>
            <w:proofErr w:type="spellEnd"/>
            <w:r>
              <w:rPr>
                <w:lang w:val="fr-CH"/>
              </w:rPr>
              <w:t>)</w:t>
            </w:r>
          </w:p>
        </w:tc>
      </w:tr>
      <w:tr w:rsidR="006E3FDD" w:rsidRPr="00313C92" w:rsidTr="00CE2F38">
        <w:tc>
          <w:tcPr>
            <w:tcW w:w="9402" w:type="dxa"/>
            <w:gridSpan w:val="2"/>
            <w:tcBorders>
              <w:top w:val="single" w:sz="4" w:space="0" w:color="auto"/>
              <w:bottom w:val="single" w:sz="4" w:space="0" w:color="auto"/>
            </w:tcBorders>
          </w:tcPr>
          <w:p w:rsidR="006E3FDD" w:rsidRPr="006E3FDD" w:rsidRDefault="00764602" w:rsidP="00BB6EBA">
            <w:pPr>
              <w:pStyle w:val="Listenabsatz"/>
              <w:numPr>
                <w:ilvl w:val="0"/>
                <w:numId w:val="7"/>
              </w:numPr>
              <w:rPr>
                <w:lang w:val="fr-CH"/>
              </w:rPr>
            </w:pPr>
            <w:r w:rsidRPr="00764602">
              <w:rPr>
                <w:lang w:val="fr-CH"/>
              </w:rPr>
              <w:t xml:space="preserve">Deux propositions de travaux de </w:t>
            </w:r>
            <w:r>
              <w:rPr>
                <w:lang w:val="fr-CH"/>
              </w:rPr>
              <w:t>clôture</w:t>
            </w:r>
            <w:r w:rsidRPr="00764602">
              <w:rPr>
                <w:lang w:val="fr-CH"/>
              </w:rPr>
              <w:t xml:space="preserve"> sont faites à la fin de cette planification.</w:t>
            </w:r>
          </w:p>
        </w:tc>
      </w:tr>
    </w:tbl>
    <w:p w:rsidR="006E3FDD" w:rsidRPr="006E3FDD" w:rsidRDefault="006E3FDD" w:rsidP="006E3FDD">
      <w:pPr>
        <w:pStyle w:val="berschrift2nummeriert"/>
        <w:numPr>
          <w:ilvl w:val="0"/>
          <w:numId w:val="0"/>
        </w:numPr>
        <w:ind w:left="567" w:hanging="567"/>
        <w:rPr>
          <w:sz w:val="22"/>
          <w:lang w:val="fr-CH"/>
        </w:rPr>
      </w:pPr>
      <w:r w:rsidRPr="006E3FDD">
        <w:rPr>
          <w:sz w:val="22"/>
          <w:lang w:val="fr-CH"/>
        </w:rPr>
        <w:t>Contexte</w:t>
      </w:r>
    </w:p>
    <w:p w:rsidR="006E3FDD" w:rsidRPr="006E3FDD" w:rsidRDefault="006E3FDD" w:rsidP="006E3FDD">
      <w:pPr>
        <w:rPr>
          <w:lang w:val="fr-CH"/>
        </w:rPr>
      </w:pPr>
    </w:p>
    <w:tbl>
      <w:tblPr>
        <w:tblStyle w:val="Tabellenraster"/>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701"/>
        <w:gridCol w:w="4701"/>
      </w:tblGrid>
      <w:tr w:rsidR="006E3FDD" w:rsidRPr="006E3FDD" w:rsidTr="00CE2F38">
        <w:tc>
          <w:tcPr>
            <w:tcW w:w="4701" w:type="dxa"/>
            <w:tcBorders>
              <w:top w:val="single" w:sz="4" w:space="0" w:color="auto"/>
              <w:bottom w:val="single" w:sz="4" w:space="0" w:color="auto"/>
              <w:right w:val="nil"/>
            </w:tcBorders>
            <w:shd w:val="clear" w:color="auto" w:fill="E0EEF8" w:themeFill="accent2" w:themeFillTint="33"/>
          </w:tcPr>
          <w:p w:rsidR="006E3FDD" w:rsidRPr="006E3FDD" w:rsidRDefault="006E3FDD" w:rsidP="00CE2F38">
            <w:pPr>
              <w:rPr>
                <w:b/>
                <w:lang w:val="fr-CH"/>
              </w:rPr>
            </w:pPr>
            <w:r w:rsidRPr="006E3FDD">
              <w:rPr>
                <w:b/>
                <w:lang w:val="fr-CH"/>
              </w:rPr>
              <w:t>Matériel nécessaire</w:t>
            </w:r>
          </w:p>
        </w:tc>
        <w:tc>
          <w:tcPr>
            <w:tcW w:w="4701" w:type="dxa"/>
            <w:tcBorders>
              <w:top w:val="single" w:sz="4" w:space="0" w:color="auto"/>
              <w:left w:val="nil"/>
              <w:bottom w:val="single" w:sz="4" w:space="0" w:color="auto"/>
            </w:tcBorders>
            <w:shd w:val="clear" w:color="auto" w:fill="E0EEF8" w:themeFill="accent2" w:themeFillTint="33"/>
          </w:tcPr>
          <w:p w:rsidR="006E3FDD" w:rsidRPr="006E3FDD" w:rsidRDefault="006E3FDD" w:rsidP="00CE2F38">
            <w:pPr>
              <w:rPr>
                <w:b/>
                <w:lang w:val="fr-CH"/>
              </w:rPr>
            </w:pPr>
            <w:r>
              <w:rPr>
                <w:b/>
                <w:lang w:val="fr-CH"/>
              </w:rPr>
              <w:t>O</w:t>
            </w:r>
            <w:r w:rsidRPr="006E3FDD">
              <w:rPr>
                <w:b/>
                <w:lang w:val="fr-CH"/>
              </w:rPr>
              <w:t xml:space="preserve">util pédagogique </w:t>
            </w:r>
          </w:p>
        </w:tc>
      </w:tr>
      <w:tr w:rsidR="006E3FDD" w:rsidRPr="00313C92" w:rsidTr="00CE2F38">
        <w:tc>
          <w:tcPr>
            <w:tcW w:w="4701" w:type="dxa"/>
            <w:tcBorders>
              <w:top w:val="single" w:sz="4" w:space="0" w:color="auto"/>
              <w:bottom w:val="single" w:sz="4" w:space="0" w:color="auto"/>
              <w:right w:val="nil"/>
            </w:tcBorders>
          </w:tcPr>
          <w:p w:rsidR="006E3FDD" w:rsidRPr="006E3FDD" w:rsidRDefault="006E3FDD" w:rsidP="006E3FDD">
            <w:pPr>
              <w:rPr>
                <w:lang w:val="fr-CH"/>
              </w:rPr>
            </w:pPr>
            <w:r w:rsidRPr="006E3FDD">
              <w:rPr>
                <w:lang w:val="fr-CH"/>
              </w:rPr>
              <w:t>F</w:t>
            </w:r>
            <w:r>
              <w:rPr>
                <w:lang w:val="fr-CH"/>
              </w:rPr>
              <w:t xml:space="preserve">iches d’information du site Internet de </w:t>
            </w:r>
            <w:r>
              <w:rPr>
                <w:lang w:val="fr-CH"/>
              </w:rPr>
              <w:br/>
            </w:r>
            <w:hyperlink r:id="rId11" w:history="1">
              <w:proofErr w:type="spellStart"/>
              <w:r w:rsidRPr="006E3FDD">
                <w:rPr>
                  <w:rStyle w:val="Hyperlink"/>
                  <w:lang w:val="fr-CH"/>
                </w:rPr>
                <w:t>SuisseEnergie</w:t>
              </w:r>
              <w:proofErr w:type="spellEnd"/>
            </w:hyperlink>
          </w:p>
        </w:tc>
        <w:tc>
          <w:tcPr>
            <w:tcW w:w="4701" w:type="dxa"/>
            <w:tcBorders>
              <w:top w:val="single" w:sz="4" w:space="0" w:color="auto"/>
              <w:left w:val="nil"/>
              <w:bottom w:val="single" w:sz="4" w:space="0" w:color="auto"/>
            </w:tcBorders>
          </w:tcPr>
          <w:p w:rsidR="006E3FDD" w:rsidRPr="006E3FDD" w:rsidRDefault="006E3FDD" w:rsidP="00CE2F38">
            <w:pPr>
              <w:rPr>
                <w:lang w:val="fr-CH"/>
              </w:rPr>
            </w:pPr>
            <w:r>
              <w:rPr>
                <w:lang w:val="fr-CH"/>
              </w:rPr>
              <w:t>Cf. exemples proposés dans la base de données d’éducation21</w:t>
            </w:r>
          </w:p>
        </w:tc>
      </w:tr>
    </w:tbl>
    <w:p w:rsidR="006E3FDD" w:rsidRPr="006E3FDD" w:rsidRDefault="006E3FDD" w:rsidP="006E3FDD">
      <w:pPr>
        <w:rPr>
          <w:lang w:val="fr-CH"/>
        </w:rPr>
      </w:pPr>
    </w:p>
    <w:p w:rsidR="00C576D7" w:rsidRPr="00C576D7" w:rsidRDefault="00C576D7" w:rsidP="00C576D7">
      <w:pPr>
        <w:pStyle w:val="berschrift1nummeriert"/>
        <w:numPr>
          <w:ilvl w:val="0"/>
          <w:numId w:val="0"/>
        </w:numPr>
        <w:ind w:left="567" w:hanging="567"/>
        <w:rPr>
          <w:lang w:val="fr-CH"/>
        </w:rPr>
      </w:pPr>
      <w:r w:rsidRPr="00C576D7">
        <w:rPr>
          <w:lang w:val="fr-CH"/>
        </w:rPr>
        <w:lastRenderedPageBreak/>
        <w:t>Méthodologie</w:t>
      </w: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2547"/>
        <w:gridCol w:w="6855"/>
      </w:tblGrid>
      <w:tr w:rsidR="00C576D7" w:rsidRPr="00313C92" w:rsidTr="002F4983">
        <w:tc>
          <w:tcPr>
            <w:tcW w:w="2547" w:type="dxa"/>
            <w:tcBorders>
              <w:right w:val="nil"/>
            </w:tcBorders>
            <w:shd w:val="clear" w:color="auto" w:fill="E0EEF8" w:themeFill="accent2" w:themeFillTint="33"/>
            <w:vAlign w:val="center"/>
          </w:tcPr>
          <w:p w:rsidR="00C576D7" w:rsidRPr="00C576D7" w:rsidRDefault="00313C92" w:rsidP="002F4983">
            <w:pPr>
              <w:rPr>
                <w:b/>
                <w:lang w:val="fr-CH"/>
              </w:rPr>
            </w:pPr>
            <w:r>
              <w:rPr>
                <w:b/>
                <w:lang w:val="fr-CH"/>
              </w:rPr>
              <w:t xml:space="preserve">Leçon 1 </w:t>
            </w:r>
          </w:p>
        </w:tc>
        <w:tc>
          <w:tcPr>
            <w:tcW w:w="6855" w:type="dxa"/>
            <w:tcBorders>
              <w:left w:val="nil"/>
            </w:tcBorders>
            <w:shd w:val="clear" w:color="auto" w:fill="E0EEF8" w:themeFill="accent2" w:themeFillTint="33"/>
            <w:vAlign w:val="center"/>
          </w:tcPr>
          <w:p w:rsidR="00C576D7" w:rsidRPr="00C576D7" w:rsidRDefault="00A82AA9" w:rsidP="002F4983">
            <w:pPr>
              <w:rPr>
                <w:b/>
                <w:lang w:val="fr-CH"/>
              </w:rPr>
            </w:pPr>
            <w:r>
              <w:rPr>
                <w:b/>
                <w:lang w:val="fr-CH"/>
              </w:rPr>
              <w:t>Introduction au thème de l’énergie</w:t>
            </w:r>
          </w:p>
        </w:tc>
      </w:tr>
      <w:tr w:rsidR="00C576D7" w:rsidRPr="00313C92" w:rsidTr="002F4983">
        <w:tc>
          <w:tcPr>
            <w:tcW w:w="2547" w:type="dxa"/>
            <w:tcBorders>
              <w:right w:val="nil"/>
            </w:tcBorders>
          </w:tcPr>
          <w:p w:rsidR="00C576D7" w:rsidRPr="00C576D7" w:rsidRDefault="00C576D7" w:rsidP="002F4983">
            <w:pPr>
              <w:rPr>
                <w:lang w:val="fr-CH"/>
              </w:rPr>
            </w:pPr>
            <w:r w:rsidRPr="00C576D7">
              <w:rPr>
                <w:lang w:val="fr-CH"/>
              </w:rPr>
              <w:t>Thème</w:t>
            </w:r>
          </w:p>
        </w:tc>
        <w:tc>
          <w:tcPr>
            <w:tcW w:w="6855" w:type="dxa"/>
            <w:tcBorders>
              <w:left w:val="nil"/>
            </w:tcBorders>
          </w:tcPr>
          <w:p w:rsidR="00C576D7" w:rsidRPr="00C576D7" w:rsidRDefault="00C576D7" w:rsidP="002F4983">
            <w:pPr>
              <w:rPr>
                <w:lang w:val="fr-CH"/>
              </w:rPr>
            </w:pPr>
            <w:r w:rsidRPr="00C576D7">
              <w:rPr>
                <w:lang w:val="fr-CH"/>
              </w:rPr>
              <w:t>Les apprenant(e)s bénéficient d’une introduction au thème de l’énergie : définition d’énergie, formes d’énergie et apprentissage de comment calculer sa propre consommation d’énergie.</w:t>
            </w:r>
          </w:p>
        </w:tc>
      </w:tr>
      <w:tr w:rsidR="00C576D7" w:rsidRPr="00313C92" w:rsidTr="002F4983">
        <w:tc>
          <w:tcPr>
            <w:tcW w:w="2547" w:type="dxa"/>
            <w:tcBorders>
              <w:right w:val="nil"/>
            </w:tcBorders>
          </w:tcPr>
          <w:p w:rsidR="00C576D7" w:rsidRPr="00C576D7" w:rsidRDefault="00C576D7" w:rsidP="002F4983">
            <w:pPr>
              <w:rPr>
                <w:lang w:val="fr-CH"/>
              </w:rPr>
            </w:pPr>
            <w:r w:rsidRPr="00C576D7">
              <w:rPr>
                <w:lang w:val="fr-CH"/>
              </w:rPr>
              <w:t>Objectifs pédagogiques</w:t>
            </w:r>
          </w:p>
        </w:tc>
        <w:tc>
          <w:tcPr>
            <w:tcW w:w="6855" w:type="dxa"/>
            <w:tcBorders>
              <w:left w:val="nil"/>
            </w:tcBorders>
          </w:tcPr>
          <w:p w:rsidR="00C576D7" w:rsidRPr="00C576D7" w:rsidRDefault="00C576D7" w:rsidP="00C576D7">
            <w:pPr>
              <w:rPr>
                <w:lang w:val="fr-CH"/>
              </w:rPr>
            </w:pPr>
            <w:r w:rsidRPr="00C576D7">
              <w:rPr>
                <w:lang w:val="fr-CH"/>
              </w:rPr>
              <w:t xml:space="preserve">Les apprenant(e)s... </w:t>
            </w:r>
          </w:p>
          <w:p w:rsidR="00C576D7" w:rsidRPr="00C576D7" w:rsidRDefault="00C576D7" w:rsidP="00BB6EBA">
            <w:pPr>
              <w:pStyle w:val="Listenabsatz"/>
              <w:numPr>
                <w:ilvl w:val="0"/>
                <w:numId w:val="10"/>
              </w:numPr>
              <w:rPr>
                <w:lang w:val="fr-CH"/>
              </w:rPr>
            </w:pPr>
            <w:proofErr w:type="gramStart"/>
            <w:r w:rsidRPr="00C576D7">
              <w:rPr>
                <w:lang w:val="fr-CH"/>
              </w:rPr>
              <w:t>sont</w:t>
            </w:r>
            <w:proofErr w:type="gramEnd"/>
            <w:r w:rsidRPr="00C576D7">
              <w:rPr>
                <w:lang w:val="fr-CH"/>
              </w:rPr>
              <w:t xml:space="preserve"> en mesure de définir la notion d’« énergie » ;</w:t>
            </w:r>
          </w:p>
          <w:p w:rsidR="00C576D7" w:rsidRPr="00C576D7" w:rsidRDefault="00C576D7" w:rsidP="00BB6EBA">
            <w:pPr>
              <w:numPr>
                <w:ilvl w:val="0"/>
                <w:numId w:val="10"/>
              </w:numPr>
              <w:rPr>
                <w:lang w:val="fr-CH"/>
              </w:rPr>
            </w:pPr>
            <w:proofErr w:type="gramStart"/>
            <w:r w:rsidRPr="00C576D7">
              <w:rPr>
                <w:lang w:val="fr-CH"/>
              </w:rPr>
              <w:t>peuvent</w:t>
            </w:r>
            <w:proofErr w:type="gramEnd"/>
            <w:r w:rsidRPr="00C576D7">
              <w:rPr>
                <w:lang w:val="fr-CH"/>
              </w:rPr>
              <w:t xml:space="preserve"> citer au moins trois formes d’énergie ;</w:t>
            </w:r>
          </w:p>
          <w:p w:rsidR="00C576D7" w:rsidRPr="00C576D7" w:rsidRDefault="00C576D7" w:rsidP="00BB6EBA">
            <w:pPr>
              <w:numPr>
                <w:ilvl w:val="0"/>
                <w:numId w:val="10"/>
              </w:numPr>
              <w:rPr>
                <w:lang w:val="fr-CH"/>
              </w:rPr>
            </w:pPr>
            <w:proofErr w:type="gramStart"/>
            <w:r w:rsidRPr="00C576D7">
              <w:rPr>
                <w:lang w:val="fr-CH"/>
              </w:rPr>
              <w:t>savent</w:t>
            </w:r>
            <w:proofErr w:type="gramEnd"/>
            <w:r w:rsidRPr="00C576D7">
              <w:rPr>
                <w:lang w:val="fr-CH"/>
              </w:rPr>
              <w:t xml:space="preserve"> comment on calcule l’énergie ;</w:t>
            </w:r>
          </w:p>
          <w:p w:rsidR="00C576D7" w:rsidRPr="00C576D7" w:rsidRDefault="00C576D7" w:rsidP="00BB6EBA">
            <w:pPr>
              <w:pStyle w:val="Listenabsatz"/>
              <w:numPr>
                <w:ilvl w:val="0"/>
                <w:numId w:val="10"/>
              </w:numPr>
              <w:rPr>
                <w:lang w:val="fr-CH"/>
              </w:rPr>
            </w:pPr>
            <w:r w:rsidRPr="00C576D7">
              <w:rPr>
                <w:lang w:val="fr-CH"/>
              </w:rPr>
              <w:t>sont en mesure d’élaborer un bilan personnel de leur consommation d’énergie.</w:t>
            </w:r>
          </w:p>
        </w:tc>
      </w:tr>
      <w:tr w:rsidR="00C576D7" w:rsidRPr="00313C92" w:rsidTr="002F4983">
        <w:tc>
          <w:tcPr>
            <w:tcW w:w="2547" w:type="dxa"/>
            <w:tcBorders>
              <w:right w:val="nil"/>
            </w:tcBorders>
          </w:tcPr>
          <w:p w:rsidR="00C576D7" w:rsidRPr="00C576D7" w:rsidRDefault="00C576D7" w:rsidP="00C576D7">
            <w:pPr>
              <w:rPr>
                <w:lang w:val="fr-CH"/>
              </w:rPr>
            </w:pPr>
            <w:r w:rsidRPr="00C576D7">
              <w:rPr>
                <w:lang w:val="fr-CH"/>
              </w:rPr>
              <w:t>Notions</w:t>
            </w:r>
          </w:p>
        </w:tc>
        <w:tc>
          <w:tcPr>
            <w:tcW w:w="6855" w:type="dxa"/>
            <w:tcBorders>
              <w:left w:val="nil"/>
            </w:tcBorders>
          </w:tcPr>
          <w:p w:rsidR="00C576D7" w:rsidRPr="00C576D7" w:rsidRDefault="00C576D7" w:rsidP="00C576D7">
            <w:pPr>
              <w:rPr>
                <w:lang w:val="fr-CH"/>
              </w:rPr>
            </w:pPr>
            <w:r w:rsidRPr="00C576D7">
              <w:rPr>
                <w:lang w:val="fr-CH"/>
              </w:rPr>
              <w:t>Énergie, kWh, joule, formes d’énergie</w:t>
            </w:r>
          </w:p>
        </w:tc>
      </w:tr>
    </w:tbl>
    <w:p w:rsidR="00C576D7" w:rsidRPr="00C576D7" w:rsidRDefault="00C576D7" w:rsidP="00C576D7">
      <w:pPr>
        <w:rPr>
          <w:lang w:val="fr-CH"/>
        </w:rPr>
      </w:pPr>
    </w:p>
    <w:tbl>
      <w:tblPr>
        <w:tblW w:w="0" w:type="auto"/>
        <w:tblBorders>
          <w:bottom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147"/>
        <w:gridCol w:w="3136"/>
        <w:gridCol w:w="1129"/>
      </w:tblGrid>
      <w:tr w:rsidR="00C576D7" w:rsidTr="002F4983">
        <w:trPr>
          <w:trHeight w:val="427"/>
        </w:trPr>
        <w:tc>
          <w:tcPr>
            <w:tcW w:w="5147" w:type="dxa"/>
            <w:tcBorders>
              <w:top w:val="single" w:sz="4" w:space="0" w:color="auto"/>
              <w:left w:val="nil"/>
              <w:bottom w:val="single" w:sz="4" w:space="0" w:color="auto"/>
              <w:right w:val="nil"/>
            </w:tcBorders>
            <w:shd w:val="clear" w:color="auto" w:fill="E0EEF8" w:themeFill="accent2" w:themeFillTint="33"/>
            <w:vAlign w:val="center"/>
            <w:hideMark/>
          </w:tcPr>
          <w:p w:rsidR="00C576D7" w:rsidRPr="00A82AA9" w:rsidRDefault="00C576D7" w:rsidP="002F4983">
            <w:pPr>
              <w:rPr>
                <w:b/>
                <w:lang w:val="fr-CH"/>
              </w:rPr>
            </w:pPr>
            <w:r w:rsidRPr="00A82AA9">
              <w:rPr>
                <w:b/>
                <w:lang w:val="fr-CH"/>
              </w:rPr>
              <w:t>Contenu pédagogique</w:t>
            </w:r>
          </w:p>
        </w:tc>
        <w:tc>
          <w:tcPr>
            <w:tcW w:w="3136" w:type="dxa"/>
            <w:tcBorders>
              <w:top w:val="single" w:sz="4" w:space="0" w:color="auto"/>
              <w:left w:val="nil"/>
              <w:bottom w:val="single" w:sz="4" w:space="0" w:color="auto"/>
              <w:right w:val="nil"/>
            </w:tcBorders>
            <w:shd w:val="clear" w:color="auto" w:fill="E0EEF8" w:themeFill="accent2" w:themeFillTint="33"/>
            <w:vAlign w:val="center"/>
            <w:hideMark/>
          </w:tcPr>
          <w:p w:rsidR="00C576D7" w:rsidRPr="00A82AA9" w:rsidRDefault="00C576D7" w:rsidP="002F4983">
            <w:pPr>
              <w:rPr>
                <w:b/>
                <w:lang w:val="fr-CH"/>
              </w:rPr>
            </w:pPr>
            <w:r w:rsidRPr="00A82AA9">
              <w:rPr>
                <w:b/>
                <w:lang w:val="fr-CH"/>
              </w:rPr>
              <w:t xml:space="preserve">Doc. / mat. / </w:t>
            </w:r>
            <w:proofErr w:type="spellStart"/>
            <w:r w:rsidRPr="00A82AA9">
              <w:rPr>
                <w:b/>
                <w:lang w:val="fr-CH"/>
              </w:rPr>
              <w:t>prod</w:t>
            </w:r>
            <w:proofErr w:type="spellEnd"/>
            <w:r w:rsidRPr="00A82AA9">
              <w:rPr>
                <w:b/>
                <w:lang w:val="fr-CH"/>
              </w:rPr>
              <w:t>.</w:t>
            </w:r>
          </w:p>
        </w:tc>
        <w:tc>
          <w:tcPr>
            <w:tcW w:w="1129" w:type="dxa"/>
            <w:tcBorders>
              <w:top w:val="single" w:sz="4" w:space="0" w:color="auto"/>
              <w:left w:val="nil"/>
              <w:bottom w:val="single" w:sz="4" w:space="0" w:color="auto"/>
              <w:right w:val="nil"/>
            </w:tcBorders>
            <w:shd w:val="clear" w:color="auto" w:fill="E0EEF8" w:themeFill="accent2" w:themeFillTint="33"/>
            <w:vAlign w:val="center"/>
            <w:hideMark/>
          </w:tcPr>
          <w:p w:rsidR="00C576D7" w:rsidRPr="00A82AA9" w:rsidRDefault="00C576D7" w:rsidP="002F4983">
            <w:pPr>
              <w:rPr>
                <w:b/>
                <w:lang w:val="fr-CH"/>
              </w:rPr>
            </w:pPr>
            <w:r w:rsidRPr="00A82AA9">
              <w:rPr>
                <w:b/>
                <w:lang w:val="fr-CH"/>
              </w:rPr>
              <w:t>Durée</w:t>
            </w:r>
          </w:p>
        </w:tc>
      </w:tr>
      <w:tr w:rsidR="00C576D7" w:rsidTr="002F4983">
        <w:trPr>
          <w:trHeight w:val="288"/>
        </w:trPr>
        <w:tc>
          <w:tcPr>
            <w:tcW w:w="5147" w:type="dxa"/>
            <w:tcBorders>
              <w:top w:val="single" w:sz="4" w:space="0" w:color="auto"/>
              <w:left w:val="nil"/>
              <w:bottom w:val="single" w:sz="4" w:space="0" w:color="auto"/>
              <w:right w:val="nil"/>
            </w:tcBorders>
            <w:hideMark/>
          </w:tcPr>
          <w:p w:rsidR="00C576D7" w:rsidRPr="00C576D7" w:rsidRDefault="00C576D7" w:rsidP="00BB6EBA">
            <w:pPr>
              <w:pStyle w:val="Listenabsatz"/>
              <w:numPr>
                <w:ilvl w:val="0"/>
                <w:numId w:val="12"/>
              </w:numPr>
              <w:tabs>
                <w:tab w:val="left" w:pos="0"/>
              </w:tabs>
              <w:spacing w:line="240" w:lineRule="auto"/>
              <w:contextualSpacing w:val="0"/>
              <w:rPr>
                <w:lang w:val="fr-CH"/>
              </w:rPr>
            </w:pPr>
            <w:r w:rsidRPr="00C576D7">
              <w:rPr>
                <w:lang w:val="fr-CH"/>
              </w:rPr>
              <w:t>Déterminer les connaissances préalables des apprenants</w:t>
            </w:r>
            <w:r w:rsidRPr="00C576D7">
              <w:rPr>
                <w:lang w:val="fr-CH"/>
              </w:rPr>
              <w:br/>
              <w:t xml:space="preserve">- Brainstorming en petits groupes: qu’est-ce que l’énergie? Comment l’énergie est-elle produite? Quelles sont les différentes sources d’énergie? etc. </w:t>
            </w:r>
            <w:r w:rsidRPr="00C576D7">
              <w:rPr>
                <w:lang w:val="fr-CH"/>
              </w:rPr>
              <w:sym w:font="Wingdings" w:char="F0E0"/>
            </w:r>
            <w:r w:rsidRPr="00C576D7">
              <w:rPr>
                <w:lang w:val="fr-CH"/>
              </w:rPr>
              <w:t xml:space="preserve"> noter les idées</w:t>
            </w:r>
            <w:r w:rsidRPr="00C576D7">
              <w:rPr>
                <w:lang w:val="fr-CH"/>
              </w:rPr>
              <w:br/>
              <w:t xml:space="preserve">- Récapitulation en plénum, éventuellement </w:t>
            </w:r>
            <w:r w:rsidR="001A2AB9">
              <w:rPr>
                <w:lang w:val="fr-CH"/>
              </w:rPr>
              <w:br/>
            </w:r>
            <w:r w:rsidRPr="00C576D7">
              <w:rPr>
                <w:lang w:val="fr-CH"/>
              </w:rPr>
              <w:t>compléter</w:t>
            </w:r>
          </w:p>
          <w:p w:rsidR="00C576D7" w:rsidRPr="00C576D7" w:rsidRDefault="00C576D7" w:rsidP="00BB6EBA">
            <w:pPr>
              <w:pStyle w:val="Listenabsatz"/>
              <w:numPr>
                <w:ilvl w:val="0"/>
                <w:numId w:val="12"/>
              </w:numPr>
              <w:tabs>
                <w:tab w:val="left" w:pos="0"/>
              </w:tabs>
              <w:spacing w:line="240" w:lineRule="auto"/>
              <w:contextualSpacing w:val="0"/>
              <w:rPr>
                <w:lang w:val="fr-CH"/>
              </w:rPr>
            </w:pPr>
            <w:r w:rsidRPr="00C576D7">
              <w:rPr>
                <w:lang w:val="fr-CH"/>
              </w:rPr>
              <w:t>Enseignement direct au moyen de la fiche d’information n° 1</w:t>
            </w:r>
            <w:r w:rsidRPr="00C576D7">
              <w:rPr>
                <w:lang w:val="fr-CH"/>
              </w:rPr>
              <w:br/>
              <w:t>- Définition de l’énergie</w:t>
            </w:r>
            <w:r w:rsidRPr="00C576D7">
              <w:rPr>
                <w:lang w:val="fr-CH"/>
              </w:rPr>
              <w:br/>
              <w:t>- Présenter les différentes formes d’énergie</w:t>
            </w:r>
            <w:r w:rsidRPr="00C576D7">
              <w:rPr>
                <w:lang w:val="fr-CH"/>
              </w:rPr>
              <w:br/>
              <w:t>- Calculer l’énergie (joules, kWh)</w:t>
            </w:r>
          </w:p>
          <w:p w:rsidR="00C576D7" w:rsidRPr="00C576D7" w:rsidRDefault="00C576D7" w:rsidP="00C576D7">
            <w:pPr>
              <w:tabs>
                <w:tab w:val="left" w:pos="0"/>
              </w:tabs>
              <w:spacing w:line="240" w:lineRule="auto"/>
              <w:rPr>
                <w:lang w:val="fr-CH"/>
              </w:rPr>
            </w:pPr>
          </w:p>
          <w:p w:rsidR="00C576D7" w:rsidRPr="001A2AB9" w:rsidRDefault="00C576D7" w:rsidP="00BB6EBA">
            <w:pPr>
              <w:pStyle w:val="Listenabsatz"/>
              <w:numPr>
                <w:ilvl w:val="0"/>
                <w:numId w:val="7"/>
              </w:numPr>
              <w:pBdr>
                <w:right w:val="single" w:sz="4" w:space="4" w:color="auto"/>
              </w:pBdr>
              <w:rPr>
                <w:i/>
                <w:lang w:val="fr-CH"/>
              </w:rPr>
            </w:pPr>
            <w:r w:rsidRPr="001A2AB9">
              <w:rPr>
                <w:i/>
                <w:lang w:val="fr-CH"/>
              </w:rPr>
              <w:t>Devoir sur le bilan énergétique : calculer sa consommation d’énergie quotidienne (exemples dans la fiche de travail)</w:t>
            </w:r>
          </w:p>
        </w:tc>
        <w:tc>
          <w:tcPr>
            <w:tcW w:w="3136" w:type="dxa"/>
            <w:tcBorders>
              <w:top w:val="single" w:sz="4" w:space="0" w:color="auto"/>
              <w:left w:val="nil"/>
              <w:bottom w:val="single" w:sz="4" w:space="0" w:color="auto"/>
              <w:right w:val="nil"/>
            </w:tcBorders>
          </w:tcPr>
          <w:p w:rsidR="00C576D7" w:rsidRPr="00C576D7" w:rsidRDefault="00C576D7" w:rsidP="00C576D7">
            <w:pPr>
              <w:tabs>
                <w:tab w:val="left" w:pos="567"/>
              </w:tabs>
              <w:spacing w:line="240" w:lineRule="auto"/>
              <w:rPr>
                <w:lang w:val="fr-CH"/>
              </w:rPr>
            </w:pPr>
            <w:r w:rsidRPr="00C576D7">
              <w:rPr>
                <w:lang w:val="fr-CH"/>
              </w:rPr>
              <w:t xml:space="preserve">Papier pour noter les idées </w:t>
            </w:r>
          </w:p>
          <w:p w:rsidR="00C576D7" w:rsidRPr="00C576D7" w:rsidRDefault="00C576D7" w:rsidP="00C576D7">
            <w:pPr>
              <w:tabs>
                <w:tab w:val="left" w:pos="567"/>
              </w:tabs>
              <w:spacing w:line="240" w:lineRule="auto"/>
              <w:rPr>
                <w:lang w:val="fr-CH"/>
              </w:rPr>
            </w:pPr>
          </w:p>
          <w:p w:rsidR="00C576D7" w:rsidRPr="00C576D7" w:rsidRDefault="00C576D7" w:rsidP="00C576D7">
            <w:pPr>
              <w:tabs>
                <w:tab w:val="left" w:pos="567"/>
              </w:tabs>
              <w:spacing w:line="240" w:lineRule="auto"/>
              <w:rPr>
                <w:lang w:val="fr-CH"/>
              </w:rPr>
            </w:pPr>
          </w:p>
          <w:p w:rsidR="00C576D7" w:rsidRPr="00C576D7" w:rsidRDefault="00C576D7" w:rsidP="00C576D7">
            <w:pPr>
              <w:tabs>
                <w:tab w:val="left" w:pos="567"/>
              </w:tabs>
              <w:spacing w:line="240" w:lineRule="auto"/>
              <w:rPr>
                <w:lang w:val="fr-CH"/>
              </w:rPr>
            </w:pPr>
          </w:p>
          <w:p w:rsidR="00C576D7" w:rsidRPr="00C576D7" w:rsidRDefault="00C576D7" w:rsidP="00C576D7">
            <w:pPr>
              <w:tabs>
                <w:tab w:val="left" w:pos="567"/>
              </w:tabs>
              <w:spacing w:line="240" w:lineRule="auto"/>
              <w:rPr>
                <w:lang w:val="fr-CH"/>
              </w:rPr>
            </w:pPr>
          </w:p>
          <w:p w:rsidR="00C576D7" w:rsidRPr="00C576D7" w:rsidRDefault="00C576D7" w:rsidP="00C576D7">
            <w:pPr>
              <w:tabs>
                <w:tab w:val="left" w:pos="567"/>
              </w:tabs>
              <w:spacing w:line="240" w:lineRule="auto"/>
              <w:rPr>
                <w:lang w:val="fr-CH"/>
              </w:rPr>
            </w:pPr>
          </w:p>
          <w:p w:rsidR="00C576D7" w:rsidRDefault="00C576D7" w:rsidP="00C576D7">
            <w:pPr>
              <w:tabs>
                <w:tab w:val="left" w:pos="567"/>
              </w:tabs>
              <w:spacing w:line="240" w:lineRule="auto"/>
              <w:rPr>
                <w:lang w:val="fr-CH"/>
              </w:rPr>
            </w:pPr>
          </w:p>
          <w:p w:rsidR="00C576D7" w:rsidRPr="00C576D7" w:rsidRDefault="00C576D7" w:rsidP="00C576D7">
            <w:pPr>
              <w:tabs>
                <w:tab w:val="left" w:pos="567"/>
              </w:tabs>
              <w:spacing w:line="240" w:lineRule="auto"/>
              <w:rPr>
                <w:lang w:val="fr-CH"/>
              </w:rPr>
            </w:pPr>
          </w:p>
          <w:p w:rsidR="00C576D7" w:rsidRPr="00C576D7" w:rsidRDefault="00C576D7" w:rsidP="00C576D7">
            <w:pPr>
              <w:rPr>
                <w:lang w:val="fr-CH"/>
              </w:rPr>
            </w:pPr>
            <w:r w:rsidRPr="00C576D7">
              <w:rPr>
                <w:lang w:val="fr-CH"/>
              </w:rPr>
              <w:t xml:space="preserve">Dossier de travail pour les apprenant(e)s, fiche d’information n° 1 pour les informations de base, </w:t>
            </w:r>
            <w:proofErr w:type="spellStart"/>
            <w:r w:rsidRPr="00C576D7">
              <w:rPr>
                <w:lang w:val="fr-CH"/>
              </w:rPr>
              <w:t>év</w:t>
            </w:r>
            <w:proofErr w:type="spellEnd"/>
            <w:r w:rsidRPr="00C576D7">
              <w:rPr>
                <w:lang w:val="fr-CH"/>
              </w:rPr>
              <w:t>. présentation Powerpoint personnelle</w:t>
            </w:r>
          </w:p>
        </w:tc>
        <w:tc>
          <w:tcPr>
            <w:tcW w:w="1129" w:type="dxa"/>
            <w:tcBorders>
              <w:top w:val="single" w:sz="4" w:space="0" w:color="auto"/>
              <w:left w:val="nil"/>
              <w:bottom w:val="single" w:sz="4" w:space="0" w:color="auto"/>
              <w:right w:val="nil"/>
            </w:tcBorders>
          </w:tcPr>
          <w:p w:rsidR="00C576D7" w:rsidRPr="008D0316" w:rsidRDefault="00C576D7" w:rsidP="002F4983">
            <w:r w:rsidRPr="008D0316">
              <w:t>15min</w:t>
            </w:r>
          </w:p>
          <w:p w:rsidR="00C576D7" w:rsidRPr="008D0316" w:rsidRDefault="00C576D7" w:rsidP="002F4983"/>
          <w:p w:rsidR="00C576D7" w:rsidRPr="008D0316" w:rsidRDefault="00C576D7" w:rsidP="002F4983"/>
          <w:p w:rsidR="00C576D7" w:rsidRPr="008D0316" w:rsidRDefault="00C576D7" w:rsidP="002F4983"/>
          <w:p w:rsidR="00C576D7" w:rsidRPr="008D0316" w:rsidRDefault="00C576D7" w:rsidP="002F4983"/>
          <w:p w:rsidR="00C576D7" w:rsidRPr="008D0316" w:rsidRDefault="00C576D7" w:rsidP="002F4983"/>
          <w:p w:rsidR="00C576D7" w:rsidRPr="008D0316" w:rsidRDefault="00C576D7" w:rsidP="002F4983">
            <w:r w:rsidRPr="008D0316">
              <w:t>30min</w:t>
            </w:r>
          </w:p>
        </w:tc>
      </w:tr>
    </w:tbl>
    <w:p w:rsidR="00C576D7" w:rsidRDefault="00C576D7" w:rsidP="00C576D7"/>
    <w:tbl>
      <w:tblPr>
        <w:tblW w:w="0" w:type="auto"/>
        <w:tblBorders>
          <w:bottom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412"/>
      </w:tblGrid>
      <w:tr w:rsidR="00C576D7" w:rsidTr="002F4983">
        <w:trPr>
          <w:trHeight w:val="427"/>
        </w:trPr>
        <w:tc>
          <w:tcPr>
            <w:tcW w:w="9412" w:type="dxa"/>
            <w:tcBorders>
              <w:top w:val="single" w:sz="4" w:space="0" w:color="auto"/>
              <w:left w:val="nil"/>
              <w:bottom w:val="single" w:sz="4" w:space="0" w:color="auto"/>
              <w:right w:val="nil"/>
            </w:tcBorders>
            <w:shd w:val="clear" w:color="auto" w:fill="E0EEF8" w:themeFill="accent2" w:themeFillTint="33"/>
            <w:vAlign w:val="center"/>
            <w:hideMark/>
          </w:tcPr>
          <w:p w:rsidR="00C576D7" w:rsidRPr="00A82AA9" w:rsidRDefault="00A82AA9" w:rsidP="002F4983">
            <w:pPr>
              <w:rPr>
                <w:b/>
                <w:color w:val="FFFFFF"/>
                <w:sz w:val="22"/>
                <w:szCs w:val="22"/>
                <w:lang w:val="fr-CH"/>
              </w:rPr>
            </w:pPr>
            <w:r w:rsidRPr="00A82AA9">
              <w:rPr>
                <w:b/>
                <w:lang w:val="fr-CH"/>
              </w:rPr>
              <w:t>Informations supplémentaires / matériel</w:t>
            </w:r>
          </w:p>
        </w:tc>
      </w:tr>
      <w:tr w:rsidR="00C576D7" w:rsidRPr="00313C92" w:rsidTr="002F4983">
        <w:trPr>
          <w:trHeight w:val="288"/>
        </w:trPr>
        <w:tc>
          <w:tcPr>
            <w:tcW w:w="9412" w:type="dxa"/>
            <w:tcBorders>
              <w:top w:val="single" w:sz="4" w:space="0" w:color="auto"/>
              <w:left w:val="nil"/>
              <w:bottom w:val="single" w:sz="4" w:space="0" w:color="auto"/>
              <w:right w:val="nil"/>
            </w:tcBorders>
            <w:hideMark/>
          </w:tcPr>
          <w:p w:rsidR="00A82AA9" w:rsidRPr="00A82AA9" w:rsidRDefault="00A82AA9" w:rsidP="00BB6EBA">
            <w:pPr>
              <w:pStyle w:val="Listenabsatz"/>
              <w:numPr>
                <w:ilvl w:val="0"/>
                <w:numId w:val="11"/>
              </w:numPr>
              <w:spacing w:line="240" w:lineRule="auto"/>
              <w:rPr>
                <w:lang w:val="fr-CH"/>
              </w:rPr>
            </w:pPr>
            <w:r w:rsidRPr="00A82AA9">
              <w:rPr>
                <w:lang w:val="fr-CH"/>
              </w:rPr>
              <w:t xml:space="preserve">Autre manière de calculer la consommation d’énergie, calculateur d’empreinte écologique : </w:t>
            </w:r>
            <w:hyperlink r:id="rId12" w:history="1">
              <w:r w:rsidRPr="00A82AA9">
                <w:rPr>
                  <w:rStyle w:val="Hyperlink"/>
                  <w:lang w:val="fr-CH"/>
                </w:rPr>
                <w:t>Calculateur d'empreinte écologique | WWF Suisse</w:t>
              </w:r>
            </w:hyperlink>
          </w:p>
          <w:p w:rsidR="00C576D7" w:rsidRPr="00A82AA9" w:rsidRDefault="00A82AA9" w:rsidP="00BB6EBA">
            <w:pPr>
              <w:pStyle w:val="Listenabsatz"/>
              <w:numPr>
                <w:ilvl w:val="0"/>
                <w:numId w:val="11"/>
              </w:numPr>
              <w:rPr>
                <w:lang w:val="fr-CH"/>
              </w:rPr>
            </w:pPr>
            <w:r w:rsidRPr="00A82AA9">
              <w:rPr>
                <w:lang w:val="fr-CH"/>
              </w:rPr>
              <w:t xml:space="preserve">Série d’émissions </w:t>
            </w:r>
            <w:proofErr w:type="spellStart"/>
            <w:r w:rsidRPr="00A82AA9">
              <w:rPr>
                <w:lang w:val="fr-CH"/>
              </w:rPr>
              <w:t>mySchool</w:t>
            </w:r>
            <w:proofErr w:type="spellEnd"/>
            <w:r w:rsidRPr="00A82AA9">
              <w:rPr>
                <w:lang w:val="fr-CH"/>
              </w:rPr>
              <w:t xml:space="preserve"> en allemand sur le thème de l’électricité : </w:t>
            </w:r>
            <w:hyperlink r:id="rId13" w:history="1">
              <w:proofErr w:type="spellStart"/>
              <w:r w:rsidRPr="00A82AA9">
                <w:rPr>
                  <w:rStyle w:val="Hyperlink"/>
                  <w:lang w:val="fr-CH"/>
                </w:rPr>
                <w:t>Strom</w:t>
              </w:r>
              <w:proofErr w:type="spellEnd"/>
              <w:r w:rsidRPr="00A82AA9">
                <w:rPr>
                  <w:rStyle w:val="Hyperlink"/>
                  <w:lang w:val="fr-CH"/>
                </w:rPr>
                <w:t xml:space="preserve"> - SRF </w:t>
              </w:r>
              <w:proofErr w:type="spellStart"/>
              <w:r w:rsidRPr="00A82AA9">
                <w:rPr>
                  <w:rStyle w:val="Hyperlink"/>
                  <w:lang w:val="fr-CH"/>
                </w:rPr>
                <w:t>school</w:t>
              </w:r>
              <w:proofErr w:type="spellEnd"/>
              <w:r w:rsidRPr="00A82AA9">
                <w:rPr>
                  <w:rStyle w:val="Hyperlink"/>
                  <w:lang w:val="fr-CH"/>
                </w:rPr>
                <w:t xml:space="preserve"> - SRF</w:t>
              </w:r>
            </w:hyperlink>
          </w:p>
        </w:tc>
      </w:tr>
    </w:tbl>
    <w:p w:rsidR="001A2AB9" w:rsidRPr="00313C92" w:rsidRDefault="001A2AB9" w:rsidP="001A2AB9">
      <w:pPr>
        <w:rPr>
          <w:lang w:val="fr-CH"/>
        </w:rPr>
      </w:pPr>
      <w:r w:rsidRPr="00313C92">
        <w:rPr>
          <w:lang w:val="fr-CH"/>
        </w:rPr>
        <w:br w:type="page"/>
      </w: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2547"/>
        <w:gridCol w:w="6855"/>
      </w:tblGrid>
      <w:tr w:rsidR="001A2AB9" w:rsidRPr="00313C92" w:rsidTr="002F4983">
        <w:tc>
          <w:tcPr>
            <w:tcW w:w="2547" w:type="dxa"/>
            <w:tcBorders>
              <w:right w:val="nil"/>
            </w:tcBorders>
            <w:shd w:val="clear" w:color="auto" w:fill="E0EEF8" w:themeFill="accent2" w:themeFillTint="33"/>
            <w:vAlign w:val="center"/>
          </w:tcPr>
          <w:p w:rsidR="001A2AB9" w:rsidRPr="00C576D7" w:rsidRDefault="001A2AB9" w:rsidP="002F4983">
            <w:pPr>
              <w:rPr>
                <w:b/>
                <w:lang w:val="fr-CH"/>
              </w:rPr>
            </w:pPr>
            <w:r w:rsidRPr="00C576D7">
              <w:rPr>
                <w:b/>
                <w:lang w:val="fr-CH"/>
              </w:rPr>
              <w:lastRenderedPageBreak/>
              <w:t>Leçon</w:t>
            </w:r>
            <w:r>
              <w:rPr>
                <w:b/>
                <w:lang w:val="fr-CH"/>
              </w:rPr>
              <w:t xml:space="preserve"> 2</w:t>
            </w:r>
            <w:r w:rsidR="00313C92">
              <w:rPr>
                <w:b/>
                <w:lang w:val="fr-CH"/>
              </w:rPr>
              <w:t xml:space="preserve"> </w:t>
            </w:r>
          </w:p>
        </w:tc>
        <w:tc>
          <w:tcPr>
            <w:tcW w:w="6855" w:type="dxa"/>
            <w:tcBorders>
              <w:left w:val="nil"/>
            </w:tcBorders>
            <w:shd w:val="clear" w:color="auto" w:fill="E0EEF8" w:themeFill="accent2" w:themeFillTint="33"/>
            <w:vAlign w:val="center"/>
          </w:tcPr>
          <w:p w:rsidR="001A2AB9" w:rsidRPr="00C576D7" w:rsidRDefault="001A2AB9" w:rsidP="002F4983">
            <w:pPr>
              <w:rPr>
                <w:b/>
                <w:lang w:val="fr-CH"/>
              </w:rPr>
            </w:pPr>
            <w:r w:rsidRPr="007167BE">
              <w:rPr>
                <w:rFonts w:eastAsia="Times" w:cs="Arial"/>
                <w:b/>
                <w:szCs w:val="22"/>
                <w:lang w:val="fr-CH"/>
              </w:rPr>
              <w:t>Apprendre à connaître les énergies renouvelables ou non renouvelables, les sources d’énergie et la consommation d’énergie</w:t>
            </w:r>
          </w:p>
        </w:tc>
      </w:tr>
      <w:tr w:rsidR="001A2AB9" w:rsidRPr="00313C92" w:rsidTr="002F4983">
        <w:tc>
          <w:tcPr>
            <w:tcW w:w="2547" w:type="dxa"/>
            <w:tcBorders>
              <w:right w:val="nil"/>
            </w:tcBorders>
          </w:tcPr>
          <w:p w:rsidR="001A2AB9" w:rsidRPr="00C576D7" w:rsidRDefault="001A2AB9" w:rsidP="002F4983">
            <w:pPr>
              <w:rPr>
                <w:lang w:val="fr-CH"/>
              </w:rPr>
            </w:pPr>
            <w:r w:rsidRPr="00C576D7">
              <w:rPr>
                <w:lang w:val="fr-CH"/>
              </w:rPr>
              <w:t>Thème</w:t>
            </w:r>
          </w:p>
        </w:tc>
        <w:tc>
          <w:tcPr>
            <w:tcW w:w="6855" w:type="dxa"/>
            <w:tcBorders>
              <w:left w:val="nil"/>
            </w:tcBorders>
          </w:tcPr>
          <w:p w:rsidR="001A2AB9" w:rsidRPr="00C576D7" w:rsidRDefault="00B87F5E" w:rsidP="002F4983">
            <w:pPr>
              <w:rPr>
                <w:lang w:val="fr-CH"/>
              </w:rPr>
            </w:pPr>
            <w:r w:rsidRPr="00B87F5E">
              <w:rPr>
                <w:lang w:val="fr-CH"/>
              </w:rPr>
              <w:t>Les apprenant(e)s apprennent à connaître les différentes sources d’énergie et s’intéressent à leurs avantages et inconvénients. Une discussion permet de confronter les différentes opinions sur les sources d’énergies.</w:t>
            </w:r>
          </w:p>
        </w:tc>
      </w:tr>
      <w:tr w:rsidR="001A2AB9" w:rsidRPr="00313C92" w:rsidTr="002F4983">
        <w:tc>
          <w:tcPr>
            <w:tcW w:w="2547" w:type="dxa"/>
            <w:tcBorders>
              <w:right w:val="nil"/>
            </w:tcBorders>
          </w:tcPr>
          <w:p w:rsidR="001A2AB9" w:rsidRPr="00C576D7" w:rsidRDefault="001A2AB9" w:rsidP="002F4983">
            <w:pPr>
              <w:rPr>
                <w:lang w:val="fr-CH"/>
              </w:rPr>
            </w:pPr>
            <w:r w:rsidRPr="00C576D7">
              <w:rPr>
                <w:lang w:val="fr-CH"/>
              </w:rPr>
              <w:t>Objectifs pédagogiques</w:t>
            </w:r>
          </w:p>
        </w:tc>
        <w:tc>
          <w:tcPr>
            <w:tcW w:w="6855" w:type="dxa"/>
            <w:tcBorders>
              <w:left w:val="nil"/>
            </w:tcBorders>
          </w:tcPr>
          <w:p w:rsidR="00B87F5E" w:rsidRPr="00B87F5E" w:rsidRDefault="00B87F5E" w:rsidP="00B87F5E">
            <w:pPr>
              <w:tabs>
                <w:tab w:val="left" w:pos="567"/>
              </w:tabs>
              <w:spacing w:line="276" w:lineRule="auto"/>
              <w:rPr>
                <w:lang w:val="fr-CH"/>
              </w:rPr>
            </w:pPr>
            <w:r w:rsidRPr="00B87F5E">
              <w:rPr>
                <w:lang w:val="fr-CH"/>
              </w:rPr>
              <w:t>Les apprenant(e)s...</w:t>
            </w:r>
          </w:p>
          <w:p w:rsidR="00B87F5E" w:rsidRPr="00B87F5E" w:rsidRDefault="00B87F5E" w:rsidP="00BB6EBA">
            <w:pPr>
              <w:numPr>
                <w:ilvl w:val="0"/>
                <w:numId w:val="10"/>
              </w:numPr>
              <w:tabs>
                <w:tab w:val="left" w:pos="567"/>
              </w:tabs>
              <w:spacing w:line="276" w:lineRule="auto"/>
              <w:rPr>
                <w:lang w:val="fr-CH"/>
              </w:rPr>
            </w:pPr>
            <w:proofErr w:type="gramStart"/>
            <w:r w:rsidRPr="00B87F5E">
              <w:rPr>
                <w:lang w:val="fr-CH"/>
              </w:rPr>
              <w:t>distinguent</w:t>
            </w:r>
            <w:proofErr w:type="gramEnd"/>
            <w:r w:rsidRPr="00B87F5E">
              <w:rPr>
                <w:lang w:val="fr-CH"/>
              </w:rPr>
              <w:t xml:space="preserve"> les différentes formes d’énergie et citent des exemples ;</w:t>
            </w:r>
          </w:p>
          <w:p w:rsidR="00B87F5E" w:rsidRPr="00B87F5E" w:rsidRDefault="00B87F5E" w:rsidP="00BB6EBA">
            <w:pPr>
              <w:numPr>
                <w:ilvl w:val="0"/>
                <w:numId w:val="10"/>
              </w:numPr>
              <w:tabs>
                <w:tab w:val="left" w:pos="567"/>
              </w:tabs>
              <w:spacing w:line="276" w:lineRule="auto"/>
              <w:rPr>
                <w:lang w:val="fr-CH"/>
              </w:rPr>
            </w:pPr>
            <w:proofErr w:type="gramStart"/>
            <w:r w:rsidRPr="00B87F5E">
              <w:rPr>
                <w:lang w:val="fr-CH"/>
              </w:rPr>
              <w:t>comprennent</w:t>
            </w:r>
            <w:proofErr w:type="gramEnd"/>
            <w:r w:rsidRPr="00B87F5E">
              <w:rPr>
                <w:lang w:val="fr-CH"/>
              </w:rPr>
              <w:t xml:space="preserve"> la différence entre les énergies renouvelables et non renouvelables ;</w:t>
            </w:r>
          </w:p>
          <w:p w:rsidR="001A2AB9" w:rsidRPr="00C576D7" w:rsidRDefault="00B87F5E" w:rsidP="00BB6EBA">
            <w:pPr>
              <w:pStyle w:val="Listenabsatz"/>
              <w:numPr>
                <w:ilvl w:val="0"/>
                <w:numId w:val="10"/>
              </w:numPr>
              <w:rPr>
                <w:lang w:val="fr-CH"/>
              </w:rPr>
            </w:pPr>
            <w:r w:rsidRPr="00B87F5E">
              <w:rPr>
                <w:lang w:val="fr-CH"/>
              </w:rPr>
              <w:t>sont en mesure de discuter et d’évaluer les avantages et les inconvénients des différentes sources d’énergie.</w:t>
            </w:r>
          </w:p>
        </w:tc>
      </w:tr>
      <w:tr w:rsidR="001A2AB9" w:rsidRPr="00313C92" w:rsidTr="002F4983">
        <w:tc>
          <w:tcPr>
            <w:tcW w:w="2547" w:type="dxa"/>
            <w:tcBorders>
              <w:right w:val="nil"/>
            </w:tcBorders>
          </w:tcPr>
          <w:p w:rsidR="001A2AB9" w:rsidRPr="00C576D7" w:rsidRDefault="001A2AB9" w:rsidP="002F4983">
            <w:pPr>
              <w:rPr>
                <w:lang w:val="fr-CH"/>
              </w:rPr>
            </w:pPr>
            <w:r w:rsidRPr="00C576D7">
              <w:rPr>
                <w:lang w:val="fr-CH"/>
              </w:rPr>
              <w:t>Notions</w:t>
            </w:r>
          </w:p>
        </w:tc>
        <w:tc>
          <w:tcPr>
            <w:tcW w:w="6855" w:type="dxa"/>
            <w:tcBorders>
              <w:left w:val="nil"/>
            </w:tcBorders>
          </w:tcPr>
          <w:p w:rsidR="001A2AB9" w:rsidRPr="00C576D7" w:rsidRDefault="00B87F5E" w:rsidP="002F4983">
            <w:pPr>
              <w:rPr>
                <w:lang w:val="fr-CH"/>
              </w:rPr>
            </w:pPr>
            <w:r w:rsidRPr="00B87F5E">
              <w:rPr>
                <w:lang w:val="fr-CH"/>
              </w:rPr>
              <w:t>Sources d’énergie, énergies renouvelables, énergies fossiles</w:t>
            </w:r>
          </w:p>
        </w:tc>
      </w:tr>
    </w:tbl>
    <w:p w:rsidR="006E3FDD" w:rsidRDefault="006E3FDD" w:rsidP="001A2AB9">
      <w:pPr>
        <w:rPr>
          <w:lang w:val="fr-CH"/>
        </w:rPr>
      </w:pPr>
    </w:p>
    <w:tbl>
      <w:tblPr>
        <w:tblW w:w="0" w:type="auto"/>
        <w:tblBorders>
          <w:bottom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147"/>
        <w:gridCol w:w="3136"/>
        <w:gridCol w:w="1129"/>
      </w:tblGrid>
      <w:tr w:rsidR="001A2AB9" w:rsidTr="002F4983">
        <w:trPr>
          <w:trHeight w:val="427"/>
        </w:trPr>
        <w:tc>
          <w:tcPr>
            <w:tcW w:w="5147" w:type="dxa"/>
            <w:tcBorders>
              <w:top w:val="single" w:sz="4" w:space="0" w:color="auto"/>
              <w:left w:val="nil"/>
              <w:bottom w:val="single" w:sz="4" w:space="0" w:color="auto"/>
              <w:right w:val="nil"/>
            </w:tcBorders>
            <w:shd w:val="clear" w:color="auto" w:fill="E0EEF8" w:themeFill="accent2" w:themeFillTint="33"/>
            <w:vAlign w:val="center"/>
            <w:hideMark/>
          </w:tcPr>
          <w:p w:rsidR="001A2AB9" w:rsidRPr="00A82AA9" w:rsidRDefault="001A2AB9" w:rsidP="002F4983">
            <w:pPr>
              <w:rPr>
                <w:b/>
                <w:lang w:val="fr-CH"/>
              </w:rPr>
            </w:pPr>
            <w:r w:rsidRPr="00A82AA9">
              <w:rPr>
                <w:b/>
                <w:lang w:val="fr-CH"/>
              </w:rPr>
              <w:t>Contenu pédagogique</w:t>
            </w:r>
          </w:p>
        </w:tc>
        <w:tc>
          <w:tcPr>
            <w:tcW w:w="3136" w:type="dxa"/>
            <w:tcBorders>
              <w:top w:val="single" w:sz="4" w:space="0" w:color="auto"/>
              <w:left w:val="nil"/>
              <w:bottom w:val="single" w:sz="4" w:space="0" w:color="auto"/>
              <w:right w:val="nil"/>
            </w:tcBorders>
            <w:shd w:val="clear" w:color="auto" w:fill="E0EEF8" w:themeFill="accent2" w:themeFillTint="33"/>
            <w:vAlign w:val="center"/>
            <w:hideMark/>
          </w:tcPr>
          <w:p w:rsidR="001A2AB9" w:rsidRPr="00A82AA9" w:rsidRDefault="001A2AB9" w:rsidP="002F4983">
            <w:pPr>
              <w:rPr>
                <w:b/>
                <w:lang w:val="fr-CH"/>
              </w:rPr>
            </w:pPr>
            <w:r w:rsidRPr="00A82AA9">
              <w:rPr>
                <w:b/>
                <w:lang w:val="fr-CH"/>
              </w:rPr>
              <w:t xml:space="preserve">Doc. / mat. / </w:t>
            </w:r>
            <w:proofErr w:type="spellStart"/>
            <w:r w:rsidRPr="00A82AA9">
              <w:rPr>
                <w:b/>
                <w:lang w:val="fr-CH"/>
              </w:rPr>
              <w:t>prod</w:t>
            </w:r>
            <w:proofErr w:type="spellEnd"/>
            <w:r w:rsidRPr="00A82AA9">
              <w:rPr>
                <w:b/>
                <w:lang w:val="fr-CH"/>
              </w:rPr>
              <w:t>.</w:t>
            </w:r>
          </w:p>
        </w:tc>
        <w:tc>
          <w:tcPr>
            <w:tcW w:w="1129" w:type="dxa"/>
            <w:tcBorders>
              <w:top w:val="single" w:sz="4" w:space="0" w:color="auto"/>
              <w:left w:val="nil"/>
              <w:bottom w:val="single" w:sz="4" w:space="0" w:color="auto"/>
              <w:right w:val="nil"/>
            </w:tcBorders>
            <w:shd w:val="clear" w:color="auto" w:fill="E0EEF8" w:themeFill="accent2" w:themeFillTint="33"/>
            <w:vAlign w:val="center"/>
            <w:hideMark/>
          </w:tcPr>
          <w:p w:rsidR="001A2AB9" w:rsidRPr="00A82AA9" w:rsidRDefault="001A2AB9" w:rsidP="002F4983">
            <w:pPr>
              <w:rPr>
                <w:b/>
                <w:lang w:val="fr-CH"/>
              </w:rPr>
            </w:pPr>
            <w:r w:rsidRPr="00A82AA9">
              <w:rPr>
                <w:b/>
                <w:lang w:val="fr-CH"/>
              </w:rPr>
              <w:t>Durée</w:t>
            </w:r>
          </w:p>
        </w:tc>
      </w:tr>
      <w:tr w:rsidR="001A2AB9" w:rsidTr="002F4983">
        <w:trPr>
          <w:trHeight w:val="288"/>
        </w:trPr>
        <w:tc>
          <w:tcPr>
            <w:tcW w:w="5147" w:type="dxa"/>
            <w:tcBorders>
              <w:top w:val="single" w:sz="4" w:space="0" w:color="auto"/>
              <w:left w:val="nil"/>
              <w:bottom w:val="single" w:sz="4" w:space="0" w:color="auto"/>
              <w:right w:val="nil"/>
            </w:tcBorders>
            <w:hideMark/>
          </w:tcPr>
          <w:p w:rsidR="00B87F5E" w:rsidRPr="00B87F5E" w:rsidRDefault="00B87F5E" w:rsidP="00BB6EBA">
            <w:pPr>
              <w:numPr>
                <w:ilvl w:val="0"/>
                <w:numId w:val="13"/>
              </w:numPr>
              <w:tabs>
                <w:tab w:val="left" w:pos="313"/>
              </w:tabs>
              <w:spacing w:line="276" w:lineRule="auto"/>
              <w:rPr>
                <w:lang w:val="fr-CH"/>
              </w:rPr>
            </w:pPr>
            <w:r w:rsidRPr="00B87F5E">
              <w:rPr>
                <w:lang w:val="fr-CH"/>
              </w:rPr>
              <w:t>S’intéresser à la consommation énergétique des apprenant(e)s</w:t>
            </w:r>
          </w:p>
          <w:p w:rsidR="00B87F5E" w:rsidRPr="00B87F5E" w:rsidRDefault="00B87F5E" w:rsidP="00BB6EBA">
            <w:pPr>
              <w:numPr>
                <w:ilvl w:val="0"/>
                <w:numId w:val="13"/>
              </w:numPr>
              <w:tabs>
                <w:tab w:val="left" w:pos="313"/>
              </w:tabs>
              <w:spacing w:line="276" w:lineRule="auto"/>
              <w:rPr>
                <w:lang w:val="fr-CH"/>
              </w:rPr>
            </w:pPr>
            <w:r w:rsidRPr="00B87F5E">
              <w:rPr>
                <w:lang w:val="fr-CH"/>
              </w:rPr>
              <w:t xml:space="preserve">Présenter les principales sources d’énergie en Suisse (renouvelables et non renouvelables), </w:t>
            </w:r>
            <w:proofErr w:type="spellStart"/>
            <w:r w:rsidRPr="00B87F5E">
              <w:rPr>
                <w:lang w:val="fr-CH"/>
              </w:rPr>
              <w:t>év</w:t>
            </w:r>
            <w:proofErr w:type="spellEnd"/>
            <w:r w:rsidRPr="00B87F5E">
              <w:rPr>
                <w:lang w:val="fr-CH"/>
              </w:rPr>
              <w:t xml:space="preserve">. </w:t>
            </w:r>
            <w:proofErr w:type="gramStart"/>
            <w:r w:rsidRPr="00B87F5E">
              <w:rPr>
                <w:lang w:val="fr-CH"/>
              </w:rPr>
              <w:t>référence</w:t>
            </w:r>
            <w:proofErr w:type="gramEnd"/>
            <w:r w:rsidRPr="00B87F5E">
              <w:rPr>
                <w:lang w:val="fr-CH"/>
              </w:rPr>
              <w:t xml:space="preserve"> locale</w:t>
            </w:r>
          </w:p>
          <w:p w:rsidR="00B87F5E" w:rsidRPr="00B87F5E" w:rsidRDefault="00B87F5E" w:rsidP="00BB6EBA">
            <w:pPr>
              <w:numPr>
                <w:ilvl w:val="0"/>
                <w:numId w:val="13"/>
              </w:numPr>
              <w:tabs>
                <w:tab w:val="left" w:pos="313"/>
              </w:tabs>
              <w:spacing w:line="276" w:lineRule="auto"/>
              <w:rPr>
                <w:lang w:val="fr-CH"/>
              </w:rPr>
            </w:pPr>
            <w:r w:rsidRPr="00B87F5E">
              <w:rPr>
                <w:lang w:val="fr-CH"/>
              </w:rPr>
              <w:t xml:space="preserve">Discussion des avantages et des inconvénients en petits groupes </w:t>
            </w:r>
          </w:p>
          <w:p w:rsidR="001A2AB9" w:rsidRPr="00B87F5E" w:rsidRDefault="00B87F5E" w:rsidP="00BB6EBA">
            <w:pPr>
              <w:pStyle w:val="Listenabsatz"/>
              <w:numPr>
                <w:ilvl w:val="0"/>
                <w:numId w:val="13"/>
              </w:numPr>
              <w:pBdr>
                <w:right w:val="single" w:sz="4" w:space="4" w:color="auto"/>
              </w:pBdr>
              <w:rPr>
                <w:lang w:val="fr-CH"/>
              </w:rPr>
            </w:pPr>
            <w:r w:rsidRPr="00B87F5E">
              <w:rPr>
                <w:lang w:val="fr-CH"/>
              </w:rPr>
              <w:t>Récapitulation de la discussion en séance plénière</w:t>
            </w:r>
          </w:p>
        </w:tc>
        <w:tc>
          <w:tcPr>
            <w:tcW w:w="3136" w:type="dxa"/>
            <w:tcBorders>
              <w:top w:val="single" w:sz="4" w:space="0" w:color="auto"/>
              <w:left w:val="nil"/>
              <w:bottom w:val="single" w:sz="4" w:space="0" w:color="auto"/>
              <w:right w:val="nil"/>
            </w:tcBorders>
          </w:tcPr>
          <w:p w:rsidR="00B87F5E" w:rsidRPr="00B87F5E" w:rsidRDefault="00B87F5E" w:rsidP="00B87F5E">
            <w:pPr>
              <w:tabs>
                <w:tab w:val="left" w:pos="567"/>
              </w:tabs>
              <w:spacing w:line="276" w:lineRule="auto"/>
              <w:rPr>
                <w:lang w:val="fr-CH"/>
              </w:rPr>
            </w:pPr>
            <w:r w:rsidRPr="00B87F5E">
              <w:rPr>
                <w:lang w:val="fr-CH"/>
              </w:rPr>
              <w:t>Devoirs pour les apprenant(e)s</w:t>
            </w:r>
          </w:p>
          <w:p w:rsidR="00B87F5E" w:rsidRPr="00B87F5E" w:rsidRDefault="00B87F5E" w:rsidP="00B87F5E">
            <w:pPr>
              <w:tabs>
                <w:tab w:val="left" w:pos="567"/>
              </w:tabs>
              <w:spacing w:line="276" w:lineRule="auto"/>
              <w:rPr>
                <w:lang w:val="fr-CH"/>
              </w:rPr>
            </w:pPr>
          </w:p>
          <w:p w:rsidR="001A2AB9" w:rsidRPr="00C576D7" w:rsidRDefault="00B87F5E" w:rsidP="00B87F5E">
            <w:pPr>
              <w:rPr>
                <w:lang w:val="fr-CH"/>
              </w:rPr>
            </w:pPr>
            <w:r w:rsidRPr="00B87F5E">
              <w:rPr>
                <w:lang w:val="fr-CH"/>
              </w:rPr>
              <w:t xml:space="preserve">Dossier de travail pour les apprenant(e)s, fiches d’information nos 2/3 pour les informations de base, </w:t>
            </w:r>
            <w:proofErr w:type="spellStart"/>
            <w:r w:rsidRPr="00B87F5E">
              <w:rPr>
                <w:lang w:val="fr-CH"/>
              </w:rPr>
              <w:t>év</w:t>
            </w:r>
            <w:proofErr w:type="spellEnd"/>
            <w:r w:rsidRPr="00B87F5E">
              <w:rPr>
                <w:lang w:val="fr-CH"/>
              </w:rPr>
              <w:t xml:space="preserve">. </w:t>
            </w:r>
            <w:proofErr w:type="spellStart"/>
            <w:r w:rsidRPr="00B87F5E">
              <w:rPr>
                <w:lang w:val="fr-CH"/>
              </w:rPr>
              <w:t>pésentation</w:t>
            </w:r>
            <w:proofErr w:type="spellEnd"/>
            <w:r w:rsidRPr="00B87F5E">
              <w:rPr>
                <w:lang w:val="fr-CH"/>
              </w:rPr>
              <w:t xml:space="preserve"> Powerpoint personnelle</w:t>
            </w:r>
          </w:p>
        </w:tc>
        <w:tc>
          <w:tcPr>
            <w:tcW w:w="1129" w:type="dxa"/>
            <w:tcBorders>
              <w:top w:val="single" w:sz="4" w:space="0" w:color="auto"/>
              <w:left w:val="nil"/>
              <w:bottom w:val="single" w:sz="4" w:space="0" w:color="auto"/>
              <w:right w:val="nil"/>
            </w:tcBorders>
          </w:tcPr>
          <w:p w:rsidR="00B87F5E" w:rsidRPr="00B87F5E" w:rsidRDefault="00B87F5E" w:rsidP="00B87F5E">
            <w:pPr>
              <w:spacing w:line="276" w:lineRule="auto"/>
              <w:rPr>
                <w:lang w:val="fr-CH"/>
              </w:rPr>
            </w:pPr>
            <w:r w:rsidRPr="00B87F5E">
              <w:rPr>
                <w:lang w:val="fr-CH"/>
              </w:rPr>
              <w:t>5 min.</w:t>
            </w:r>
          </w:p>
          <w:p w:rsidR="00B87F5E" w:rsidRPr="00B87F5E" w:rsidRDefault="00B87F5E" w:rsidP="00B87F5E">
            <w:pPr>
              <w:spacing w:line="276" w:lineRule="auto"/>
              <w:rPr>
                <w:lang w:val="fr-CH"/>
              </w:rPr>
            </w:pPr>
          </w:p>
          <w:p w:rsidR="00B87F5E" w:rsidRPr="00B87F5E" w:rsidRDefault="00B87F5E" w:rsidP="00B87F5E">
            <w:pPr>
              <w:spacing w:line="276" w:lineRule="auto"/>
              <w:rPr>
                <w:lang w:val="fr-CH"/>
              </w:rPr>
            </w:pPr>
            <w:r w:rsidRPr="00B87F5E">
              <w:rPr>
                <w:lang w:val="fr-CH"/>
              </w:rPr>
              <w:t>20min.</w:t>
            </w:r>
          </w:p>
          <w:p w:rsidR="00B87F5E" w:rsidRPr="00B87F5E" w:rsidRDefault="00B87F5E" w:rsidP="00B87F5E">
            <w:pPr>
              <w:spacing w:line="276" w:lineRule="auto"/>
              <w:rPr>
                <w:lang w:val="fr-CH"/>
              </w:rPr>
            </w:pPr>
          </w:p>
          <w:p w:rsidR="00B87F5E" w:rsidRPr="00B87F5E" w:rsidRDefault="00B87F5E" w:rsidP="00B87F5E">
            <w:pPr>
              <w:spacing w:line="276" w:lineRule="auto"/>
              <w:rPr>
                <w:lang w:val="fr-CH"/>
              </w:rPr>
            </w:pPr>
          </w:p>
          <w:p w:rsidR="00B87F5E" w:rsidRPr="00B87F5E" w:rsidRDefault="00B87F5E" w:rsidP="00B87F5E">
            <w:pPr>
              <w:spacing w:line="276" w:lineRule="auto"/>
              <w:rPr>
                <w:lang w:val="fr-CH"/>
              </w:rPr>
            </w:pPr>
            <w:r w:rsidRPr="00B87F5E">
              <w:rPr>
                <w:lang w:val="fr-CH"/>
              </w:rPr>
              <w:t>10min.</w:t>
            </w:r>
          </w:p>
          <w:p w:rsidR="00B87F5E" w:rsidRPr="00B87F5E" w:rsidRDefault="00B87F5E" w:rsidP="00B87F5E">
            <w:pPr>
              <w:spacing w:line="276" w:lineRule="auto"/>
              <w:rPr>
                <w:lang w:val="fr-CH"/>
              </w:rPr>
            </w:pPr>
          </w:p>
          <w:p w:rsidR="001A2AB9" w:rsidRPr="00B87F5E" w:rsidRDefault="00B87F5E" w:rsidP="00B87F5E">
            <w:pPr>
              <w:rPr>
                <w:lang w:val="fr-CH"/>
              </w:rPr>
            </w:pPr>
            <w:r w:rsidRPr="00B87F5E">
              <w:rPr>
                <w:lang w:val="fr-CH"/>
              </w:rPr>
              <w:t>10min.</w:t>
            </w:r>
          </w:p>
        </w:tc>
      </w:tr>
    </w:tbl>
    <w:p w:rsidR="001A2AB9" w:rsidRDefault="001A2AB9" w:rsidP="001A2AB9">
      <w:pPr>
        <w:rPr>
          <w:lang w:val="fr-CH"/>
        </w:rPr>
      </w:pPr>
    </w:p>
    <w:tbl>
      <w:tblPr>
        <w:tblW w:w="0" w:type="auto"/>
        <w:tblBorders>
          <w:bottom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412"/>
      </w:tblGrid>
      <w:tr w:rsidR="001A2AB9" w:rsidTr="002F4983">
        <w:trPr>
          <w:trHeight w:val="427"/>
        </w:trPr>
        <w:tc>
          <w:tcPr>
            <w:tcW w:w="9412" w:type="dxa"/>
            <w:tcBorders>
              <w:top w:val="single" w:sz="4" w:space="0" w:color="auto"/>
              <w:left w:val="nil"/>
              <w:bottom w:val="single" w:sz="4" w:space="0" w:color="auto"/>
              <w:right w:val="nil"/>
            </w:tcBorders>
            <w:shd w:val="clear" w:color="auto" w:fill="E0EEF8" w:themeFill="accent2" w:themeFillTint="33"/>
            <w:vAlign w:val="center"/>
            <w:hideMark/>
          </w:tcPr>
          <w:p w:rsidR="001A2AB9" w:rsidRPr="00A82AA9" w:rsidRDefault="001A2AB9" w:rsidP="002F4983">
            <w:pPr>
              <w:rPr>
                <w:b/>
                <w:color w:val="FFFFFF"/>
                <w:sz w:val="22"/>
                <w:szCs w:val="22"/>
                <w:lang w:val="fr-CH"/>
              </w:rPr>
            </w:pPr>
            <w:r w:rsidRPr="00A82AA9">
              <w:rPr>
                <w:b/>
                <w:lang w:val="fr-CH"/>
              </w:rPr>
              <w:t>Informations supplémentaires / matériel</w:t>
            </w:r>
          </w:p>
        </w:tc>
      </w:tr>
      <w:tr w:rsidR="001A2AB9" w:rsidRPr="00313C92" w:rsidTr="002F4983">
        <w:trPr>
          <w:trHeight w:val="288"/>
        </w:trPr>
        <w:tc>
          <w:tcPr>
            <w:tcW w:w="9412" w:type="dxa"/>
            <w:tcBorders>
              <w:top w:val="single" w:sz="4" w:space="0" w:color="auto"/>
              <w:left w:val="nil"/>
              <w:bottom w:val="single" w:sz="4" w:space="0" w:color="auto"/>
              <w:right w:val="nil"/>
            </w:tcBorders>
            <w:hideMark/>
          </w:tcPr>
          <w:p w:rsidR="00B87F5E" w:rsidRPr="00B87F5E" w:rsidRDefault="00B87F5E" w:rsidP="00BB6EBA">
            <w:pPr>
              <w:numPr>
                <w:ilvl w:val="0"/>
                <w:numId w:val="11"/>
              </w:numPr>
              <w:spacing w:line="240" w:lineRule="auto"/>
              <w:contextualSpacing/>
              <w:rPr>
                <w:lang w:val="fr-CH"/>
              </w:rPr>
            </w:pPr>
            <w:r w:rsidRPr="00B87F5E">
              <w:rPr>
                <w:lang w:val="fr-CH"/>
              </w:rPr>
              <w:t xml:space="preserve">Films </w:t>
            </w:r>
            <w:proofErr w:type="spellStart"/>
            <w:r w:rsidRPr="00B87F5E">
              <w:rPr>
                <w:lang w:val="fr-CH"/>
              </w:rPr>
              <w:t>mySchool</w:t>
            </w:r>
            <w:proofErr w:type="spellEnd"/>
            <w:r w:rsidRPr="00B87F5E">
              <w:rPr>
                <w:lang w:val="fr-CH"/>
              </w:rPr>
              <w:t xml:space="preserve"> en allemand sur le tournant énergétique : </w:t>
            </w:r>
            <w:hyperlink r:id="rId14" w:history="1">
              <w:proofErr w:type="spellStart"/>
              <w:r w:rsidR="00115849" w:rsidRPr="00115849">
                <w:rPr>
                  <w:rStyle w:val="Hyperlink"/>
                  <w:lang w:val="fr-CH"/>
                </w:rPr>
                <w:t>Energiewende</w:t>
              </w:r>
              <w:proofErr w:type="spellEnd"/>
              <w:r w:rsidR="00115849" w:rsidRPr="00115849">
                <w:rPr>
                  <w:rStyle w:val="Hyperlink"/>
                  <w:lang w:val="fr-CH"/>
                </w:rPr>
                <w:t xml:space="preserve"> - SRF </w:t>
              </w:r>
              <w:proofErr w:type="spellStart"/>
              <w:r w:rsidR="00115849" w:rsidRPr="00115849">
                <w:rPr>
                  <w:rStyle w:val="Hyperlink"/>
                  <w:lang w:val="fr-CH"/>
                </w:rPr>
                <w:t>school</w:t>
              </w:r>
              <w:proofErr w:type="spellEnd"/>
              <w:r w:rsidR="00115849" w:rsidRPr="00115849">
                <w:rPr>
                  <w:rStyle w:val="Hyperlink"/>
                  <w:lang w:val="fr-CH"/>
                </w:rPr>
                <w:t xml:space="preserve"> - SRF</w:t>
              </w:r>
            </w:hyperlink>
          </w:p>
          <w:p w:rsidR="001A2AB9" w:rsidRPr="00A82AA9" w:rsidRDefault="00B87F5E" w:rsidP="00BB6EBA">
            <w:pPr>
              <w:pStyle w:val="Listenabsatz"/>
              <w:numPr>
                <w:ilvl w:val="0"/>
                <w:numId w:val="11"/>
              </w:numPr>
              <w:rPr>
                <w:lang w:val="fr-CH"/>
              </w:rPr>
            </w:pPr>
            <w:r w:rsidRPr="00B87F5E">
              <w:rPr>
                <w:lang w:val="fr-CH"/>
              </w:rPr>
              <w:t xml:space="preserve">Série d’émissions </w:t>
            </w:r>
            <w:proofErr w:type="spellStart"/>
            <w:r w:rsidRPr="00B87F5E">
              <w:rPr>
                <w:lang w:val="fr-CH"/>
              </w:rPr>
              <w:t>mySchool</w:t>
            </w:r>
            <w:proofErr w:type="spellEnd"/>
            <w:r w:rsidRPr="00B87F5E">
              <w:rPr>
                <w:lang w:val="fr-CH"/>
              </w:rPr>
              <w:t xml:space="preserve"> en allemand sur le thème de l’électricité : </w:t>
            </w:r>
            <w:hyperlink r:id="rId15" w:history="1">
              <w:proofErr w:type="spellStart"/>
              <w:r w:rsidR="00115849" w:rsidRPr="00115849">
                <w:rPr>
                  <w:rStyle w:val="Hyperlink"/>
                  <w:lang w:val="fr-CH"/>
                </w:rPr>
                <w:t>Strom</w:t>
              </w:r>
              <w:proofErr w:type="spellEnd"/>
              <w:r w:rsidR="00115849" w:rsidRPr="00115849">
                <w:rPr>
                  <w:rStyle w:val="Hyperlink"/>
                  <w:lang w:val="fr-CH"/>
                </w:rPr>
                <w:t xml:space="preserve"> - SRF </w:t>
              </w:r>
              <w:proofErr w:type="spellStart"/>
              <w:r w:rsidR="00115849" w:rsidRPr="00115849">
                <w:rPr>
                  <w:rStyle w:val="Hyperlink"/>
                  <w:lang w:val="fr-CH"/>
                </w:rPr>
                <w:t>school</w:t>
              </w:r>
              <w:proofErr w:type="spellEnd"/>
              <w:r w:rsidR="00115849" w:rsidRPr="00115849">
                <w:rPr>
                  <w:rStyle w:val="Hyperlink"/>
                  <w:lang w:val="fr-CH"/>
                </w:rPr>
                <w:t xml:space="preserve"> - SRF</w:t>
              </w:r>
            </w:hyperlink>
          </w:p>
        </w:tc>
      </w:tr>
    </w:tbl>
    <w:p w:rsidR="001A2AB9" w:rsidRDefault="001A2AB9" w:rsidP="001A2AB9">
      <w:pPr>
        <w:rPr>
          <w:lang w:val="fr-CH"/>
        </w:rPr>
      </w:pPr>
    </w:p>
    <w:p w:rsidR="00DB57EC" w:rsidRDefault="00DB57EC" w:rsidP="001A2AB9">
      <w:pPr>
        <w:rPr>
          <w:lang w:val="fr-CH"/>
        </w:rPr>
      </w:pPr>
      <w:r>
        <w:rPr>
          <w:lang w:val="fr-CH"/>
        </w:rPr>
        <w:br w:type="page"/>
      </w: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2547"/>
        <w:gridCol w:w="6855"/>
      </w:tblGrid>
      <w:tr w:rsidR="00DB57EC" w:rsidRPr="00313C92" w:rsidTr="002F4983">
        <w:tc>
          <w:tcPr>
            <w:tcW w:w="2547" w:type="dxa"/>
            <w:tcBorders>
              <w:right w:val="nil"/>
            </w:tcBorders>
            <w:shd w:val="clear" w:color="auto" w:fill="E0EEF8" w:themeFill="accent2" w:themeFillTint="33"/>
            <w:vAlign w:val="center"/>
          </w:tcPr>
          <w:p w:rsidR="00DB57EC" w:rsidRPr="007167BE" w:rsidRDefault="00313C92" w:rsidP="002F4983">
            <w:pPr>
              <w:rPr>
                <w:b/>
                <w:lang w:val="fr-CH"/>
              </w:rPr>
            </w:pPr>
            <w:r>
              <w:rPr>
                <w:b/>
                <w:lang w:val="fr-CH"/>
              </w:rPr>
              <w:lastRenderedPageBreak/>
              <w:t>Leçon 3</w:t>
            </w:r>
          </w:p>
        </w:tc>
        <w:tc>
          <w:tcPr>
            <w:tcW w:w="6855" w:type="dxa"/>
            <w:tcBorders>
              <w:left w:val="nil"/>
            </w:tcBorders>
            <w:shd w:val="clear" w:color="auto" w:fill="E0EEF8" w:themeFill="accent2" w:themeFillTint="33"/>
            <w:vAlign w:val="center"/>
          </w:tcPr>
          <w:p w:rsidR="00DB57EC" w:rsidRPr="007167BE" w:rsidRDefault="00DB57EC" w:rsidP="002F4983">
            <w:pPr>
              <w:rPr>
                <w:b/>
                <w:lang w:val="fr-CH"/>
              </w:rPr>
            </w:pPr>
            <w:r w:rsidRPr="007167BE">
              <w:rPr>
                <w:rFonts w:eastAsia="Times" w:cs="Arial"/>
                <w:b/>
                <w:lang w:val="fr-CH"/>
              </w:rPr>
              <w:t>Consommation d’énergie en Suisse et dans le monde</w:t>
            </w:r>
          </w:p>
        </w:tc>
      </w:tr>
      <w:tr w:rsidR="00DB57EC" w:rsidRPr="00313C92" w:rsidTr="002F4983">
        <w:tc>
          <w:tcPr>
            <w:tcW w:w="2547" w:type="dxa"/>
            <w:tcBorders>
              <w:right w:val="nil"/>
            </w:tcBorders>
          </w:tcPr>
          <w:p w:rsidR="00DB57EC" w:rsidRPr="00C576D7" w:rsidRDefault="00DB57EC" w:rsidP="002F4983">
            <w:pPr>
              <w:rPr>
                <w:lang w:val="fr-CH"/>
              </w:rPr>
            </w:pPr>
            <w:r w:rsidRPr="00C576D7">
              <w:rPr>
                <w:lang w:val="fr-CH"/>
              </w:rPr>
              <w:t>Thème</w:t>
            </w:r>
          </w:p>
        </w:tc>
        <w:tc>
          <w:tcPr>
            <w:tcW w:w="6855" w:type="dxa"/>
            <w:tcBorders>
              <w:left w:val="nil"/>
            </w:tcBorders>
          </w:tcPr>
          <w:p w:rsidR="00DB57EC" w:rsidRPr="00C576D7" w:rsidRDefault="00DB57EC" w:rsidP="002F4983">
            <w:pPr>
              <w:rPr>
                <w:lang w:val="fr-CH"/>
              </w:rPr>
            </w:pPr>
            <w:r w:rsidRPr="00DB57EC">
              <w:rPr>
                <w:lang w:val="fr-CH"/>
              </w:rPr>
              <w:t>Dans un premier temps, on voit comment interpréter les graphiques (à l’aide d’exemples thématiques concrets). Dans un deuxième temps, on montre aux apprenant(e)s, sur la base de chiffres et de graphiques actuels, quelle est la consommation d’énergie en Suisse et dans le monde. Les apprenant(e)s doivent ensuite interpréter un graphique à l’aide d’un guide/d’une fiche de travail comme devoir.</w:t>
            </w:r>
          </w:p>
        </w:tc>
      </w:tr>
      <w:tr w:rsidR="00DB57EC" w:rsidRPr="00313C92" w:rsidTr="002F4983">
        <w:tc>
          <w:tcPr>
            <w:tcW w:w="2547" w:type="dxa"/>
            <w:tcBorders>
              <w:right w:val="nil"/>
            </w:tcBorders>
          </w:tcPr>
          <w:p w:rsidR="00DB57EC" w:rsidRPr="00C576D7" w:rsidRDefault="00DB57EC" w:rsidP="002F4983">
            <w:pPr>
              <w:rPr>
                <w:lang w:val="fr-CH"/>
              </w:rPr>
            </w:pPr>
            <w:r w:rsidRPr="00C576D7">
              <w:rPr>
                <w:lang w:val="fr-CH"/>
              </w:rPr>
              <w:t>Objectifs pédagogiques</w:t>
            </w:r>
          </w:p>
        </w:tc>
        <w:tc>
          <w:tcPr>
            <w:tcW w:w="6855" w:type="dxa"/>
            <w:tcBorders>
              <w:left w:val="nil"/>
            </w:tcBorders>
          </w:tcPr>
          <w:p w:rsidR="00DB57EC" w:rsidRPr="00DB57EC" w:rsidRDefault="00DB57EC" w:rsidP="00DB57EC">
            <w:pPr>
              <w:tabs>
                <w:tab w:val="left" w:pos="567"/>
              </w:tabs>
              <w:spacing w:line="276" w:lineRule="auto"/>
              <w:rPr>
                <w:lang w:val="fr-CH"/>
              </w:rPr>
            </w:pPr>
            <w:r w:rsidRPr="00DB57EC">
              <w:rPr>
                <w:lang w:val="fr-CH"/>
              </w:rPr>
              <w:t xml:space="preserve">Les apprenant(e)s... </w:t>
            </w:r>
          </w:p>
          <w:p w:rsidR="00DB57EC" w:rsidRPr="00DB57EC" w:rsidRDefault="00DB57EC" w:rsidP="00BB6EBA">
            <w:pPr>
              <w:numPr>
                <w:ilvl w:val="0"/>
                <w:numId w:val="10"/>
              </w:numPr>
              <w:tabs>
                <w:tab w:val="left" w:pos="567"/>
              </w:tabs>
              <w:spacing w:line="276" w:lineRule="auto"/>
              <w:rPr>
                <w:lang w:val="fr-CH"/>
              </w:rPr>
            </w:pPr>
            <w:proofErr w:type="gramStart"/>
            <w:r w:rsidRPr="00DB57EC">
              <w:rPr>
                <w:lang w:val="fr-CH"/>
              </w:rPr>
              <w:t>sont</w:t>
            </w:r>
            <w:proofErr w:type="gramEnd"/>
            <w:r w:rsidRPr="00DB57EC">
              <w:rPr>
                <w:lang w:val="fr-CH"/>
              </w:rPr>
              <w:t xml:space="preserve"> en mesure de décrire, analyser et interpréter correctement un graphique ;</w:t>
            </w:r>
          </w:p>
          <w:p w:rsidR="00DB57EC" w:rsidRPr="00C576D7" w:rsidRDefault="00DB57EC" w:rsidP="00BB6EBA">
            <w:pPr>
              <w:pStyle w:val="Listenabsatz"/>
              <w:numPr>
                <w:ilvl w:val="0"/>
                <w:numId w:val="10"/>
              </w:numPr>
              <w:rPr>
                <w:lang w:val="fr-CH"/>
              </w:rPr>
            </w:pPr>
            <w:r w:rsidRPr="00DB57EC">
              <w:rPr>
                <w:lang w:val="fr-CH"/>
              </w:rPr>
              <w:t>peuvent décrire et évaluer la consommation d’énergie des dernières années en Suisse et dans le monde.</w:t>
            </w:r>
          </w:p>
        </w:tc>
      </w:tr>
      <w:tr w:rsidR="00DB57EC" w:rsidRPr="00313C92" w:rsidTr="002F4983">
        <w:tc>
          <w:tcPr>
            <w:tcW w:w="2547" w:type="dxa"/>
            <w:tcBorders>
              <w:right w:val="nil"/>
            </w:tcBorders>
          </w:tcPr>
          <w:p w:rsidR="00DB57EC" w:rsidRPr="00C576D7" w:rsidRDefault="00DB57EC" w:rsidP="002F4983">
            <w:pPr>
              <w:rPr>
                <w:lang w:val="fr-CH"/>
              </w:rPr>
            </w:pPr>
            <w:r w:rsidRPr="00C576D7">
              <w:rPr>
                <w:lang w:val="fr-CH"/>
              </w:rPr>
              <w:t>Notions</w:t>
            </w:r>
          </w:p>
        </w:tc>
        <w:tc>
          <w:tcPr>
            <w:tcW w:w="6855" w:type="dxa"/>
            <w:tcBorders>
              <w:left w:val="nil"/>
            </w:tcBorders>
          </w:tcPr>
          <w:p w:rsidR="00DB57EC" w:rsidRPr="00C576D7" w:rsidRDefault="00DB57EC" w:rsidP="002F4983">
            <w:pPr>
              <w:rPr>
                <w:lang w:val="fr-CH"/>
              </w:rPr>
            </w:pPr>
            <w:r w:rsidRPr="00DB57EC">
              <w:rPr>
                <w:lang w:val="fr-CH"/>
              </w:rPr>
              <w:t>Consommation d’énergie, équivalents pétrole, secteur privé</w:t>
            </w:r>
          </w:p>
        </w:tc>
      </w:tr>
    </w:tbl>
    <w:p w:rsidR="00DB57EC" w:rsidRDefault="00DB57EC" w:rsidP="001A2AB9">
      <w:pPr>
        <w:rPr>
          <w:lang w:val="fr-CH"/>
        </w:rPr>
      </w:pPr>
    </w:p>
    <w:tbl>
      <w:tblPr>
        <w:tblW w:w="0" w:type="auto"/>
        <w:tblBorders>
          <w:bottom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147"/>
        <w:gridCol w:w="3136"/>
        <w:gridCol w:w="1129"/>
      </w:tblGrid>
      <w:tr w:rsidR="00DB57EC" w:rsidTr="002F4983">
        <w:trPr>
          <w:trHeight w:val="427"/>
        </w:trPr>
        <w:tc>
          <w:tcPr>
            <w:tcW w:w="5147" w:type="dxa"/>
            <w:tcBorders>
              <w:top w:val="single" w:sz="4" w:space="0" w:color="auto"/>
              <w:left w:val="nil"/>
              <w:bottom w:val="single" w:sz="4" w:space="0" w:color="auto"/>
              <w:right w:val="nil"/>
            </w:tcBorders>
            <w:shd w:val="clear" w:color="auto" w:fill="E0EEF8" w:themeFill="accent2" w:themeFillTint="33"/>
            <w:vAlign w:val="center"/>
            <w:hideMark/>
          </w:tcPr>
          <w:p w:rsidR="00DB57EC" w:rsidRPr="00A82AA9" w:rsidRDefault="00DB57EC" w:rsidP="002F4983">
            <w:pPr>
              <w:rPr>
                <w:b/>
                <w:lang w:val="fr-CH"/>
              </w:rPr>
            </w:pPr>
            <w:r w:rsidRPr="00A82AA9">
              <w:rPr>
                <w:b/>
                <w:lang w:val="fr-CH"/>
              </w:rPr>
              <w:t>Contenu pédagogique</w:t>
            </w:r>
          </w:p>
        </w:tc>
        <w:tc>
          <w:tcPr>
            <w:tcW w:w="3136" w:type="dxa"/>
            <w:tcBorders>
              <w:top w:val="single" w:sz="4" w:space="0" w:color="auto"/>
              <w:left w:val="nil"/>
              <w:bottom w:val="single" w:sz="4" w:space="0" w:color="auto"/>
              <w:right w:val="nil"/>
            </w:tcBorders>
            <w:shd w:val="clear" w:color="auto" w:fill="E0EEF8" w:themeFill="accent2" w:themeFillTint="33"/>
            <w:vAlign w:val="center"/>
            <w:hideMark/>
          </w:tcPr>
          <w:p w:rsidR="00DB57EC" w:rsidRPr="00A82AA9" w:rsidRDefault="00DB57EC" w:rsidP="002F4983">
            <w:pPr>
              <w:rPr>
                <w:b/>
                <w:lang w:val="fr-CH"/>
              </w:rPr>
            </w:pPr>
            <w:r w:rsidRPr="00A82AA9">
              <w:rPr>
                <w:b/>
                <w:lang w:val="fr-CH"/>
              </w:rPr>
              <w:t xml:space="preserve">Doc. / mat. / </w:t>
            </w:r>
            <w:proofErr w:type="spellStart"/>
            <w:r w:rsidRPr="00A82AA9">
              <w:rPr>
                <w:b/>
                <w:lang w:val="fr-CH"/>
              </w:rPr>
              <w:t>prod</w:t>
            </w:r>
            <w:proofErr w:type="spellEnd"/>
            <w:r w:rsidRPr="00A82AA9">
              <w:rPr>
                <w:b/>
                <w:lang w:val="fr-CH"/>
              </w:rPr>
              <w:t>.</w:t>
            </w:r>
          </w:p>
        </w:tc>
        <w:tc>
          <w:tcPr>
            <w:tcW w:w="1129" w:type="dxa"/>
            <w:tcBorders>
              <w:top w:val="single" w:sz="4" w:space="0" w:color="auto"/>
              <w:left w:val="nil"/>
              <w:bottom w:val="single" w:sz="4" w:space="0" w:color="auto"/>
              <w:right w:val="nil"/>
            </w:tcBorders>
            <w:shd w:val="clear" w:color="auto" w:fill="E0EEF8" w:themeFill="accent2" w:themeFillTint="33"/>
            <w:vAlign w:val="center"/>
            <w:hideMark/>
          </w:tcPr>
          <w:p w:rsidR="00DB57EC" w:rsidRPr="00A82AA9" w:rsidRDefault="00DB57EC" w:rsidP="002F4983">
            <w:pPr>
              <w:rPr>
                <w:b/>
                <w:lang w:val="fr-CH"/>
              </w:rPr>
            </w:pPr>
            <w:r w:rsidRPr="00A82AA9">
              <w:rPr>
                <w:b/>
                <w:lang w:val="fr-CH"/>
              </w:rPr>
              <w:t>Durée</w:t>
            </w:r>
          </w:p>
        </w:tc>
      </w:tr>
      <w:tr w:rsidR="00DB57EC" w:rsidTr="002F4983">
        <w:trPr>
          <w:trHeight w:val="288"/>
        </w:trPr>
        <w:tc>
          <w:tcPr>
            <w:tcW w:w="5147" w:type="dxa"/>
            <w:tcBorders>
              <w:top w:val="single" w:sz="4" w:space="0" w:color="auto"/>
              <w:left w:val="nil"/>
              <w:bottom w:val="single" w:sz="4" w:space="0" w:color="auto"/>
              <w:right w:val="nil"/>
            </w:tcBorders>
            <w:hideMark/>
          </w:tcPr>
          <w:p w:rsidR="00DB57EC" w:rsidRPr="00DB57EC" w:rsidRDefault="00DB57EC" w:rsidP="00BB6EBA">
            <w:pPr>
              <w:pStyle w:val="Listenabsatz"/>
              <w:numPr>
                <w:ilvl w:val="0"/>
                <w:numId w:val="14"/>
              </w:numPr>
              <w:tabs>
                <w:tab w:val="left" w:pos="313"/>
              </w:tabs>
              <w:spacing w:line="276" w:lineRule="auto"/>
              <w:rPr>
                <w:lang w:val="fr-CH"/>
              </w:rPr>
            </w:pPr>
            <w:r w:rsidRPr="00DB57EC">
              <w:rPr>
                <w:lang w:val="fr-CH"/>
              </w:rPr>
              <w:t>Comment analyse-t-on et interprète-t-on des graphiques ? – Introduction à l’aide d’exemples concrets</w:t>
            </w:r>
          </w:p>
          <w:p w:rsidR="00DB57EC" w:rsidRPr="00DB57EC" w:rsidRDefault="00DB57EC" w:rsidP="00BB6EBA">
            <w:pPr>
              <w:pStyle w:val="Listenabsatz"/>
              <w:numPr>
                <w:ilvl w:val="0"/>
                <w:numId w:val="14"/>
              </w:numPr>
              <w:tabs>
                <w:tab w:val="left" w:pos="313"/>
              </w:tabs>
              <w:spacing w:line="276" w:lineRule="auto"/>
              <w:rPr>
                <w:lang w:val="fr-CH"/>
              </w:rPr>
            </w:pPr>
            <w:r w:rsidRPr="00DB57EC">
              <w:rPr>
                <w:lang w:val="fr-CH"/>
              </w:rPr>
              <w:t>Présenter/introduire la consommation d’énergie en Suisse et dans le monde à l’aide de graphiques supplémentaires (</w:t>
            </w:r>
            <w:proofErr w:type="spellStart"/>
            <w:r w:rsidRPr="00DB57EC">
              <w:rPr>
                <w:lang w:val="fr-CH"/>
              </w:rPr>
              <w:t>év</w:t>
            </w:r>
            <w:proofErr w:type="spellEnd"/>
            <w:r w:rsidRPr="00DB57EC">
              <w:rPr>
                <w:lang w:val="fr-CH"/>
              </w:rPr>
              <w:t xml:space="preserve">. </w:t>
            </w:r>
            <w:proofErr w:type="gramStart"/>
            <w:r w:rsidRPr="00DB57EC">
              <w:rPr>
                <w:lang w:val="fr-CH"/>
              </w:rPr>
              <w:t>à</w:t>
            </w:r>
            <w:proofErr w:type="gramEnd"/>
            <w:r w:rsidRPr="00DB57EC">
              <w:rPr>
                <w:lang w:val="fr-CH"/>
              </w:rPr>
              <w:t xml:space="preserve"> terminer durant la leçon 4)</w:t>
            </w:r>
          </w:p>
          <w:p w:rsidR="00DB57EC" w:rsidRPr="00DB57EC" w:rsidRDefault="00DB57EC" w:rsidP="00BB6EBA">
            <w:pPr>
              <w:pStyle w:val="Listenabsatz"/>
              <w:numPr>
                <w:ilvl w:val="0"/>
                <w:numId w:val="14"/>
              </w:numPr>
              <w:tabs>
                <w:tab w:val="left" w:pos="313"/>
              </w:tabs>
              <w:spacing w:line="276" w:lineRule="auto"/>
              <w:rPr>
                <w:lang w:val="fr-CH"/>
              </w:rPr>
            </w:pPr>
            <w:r w:rsidRPr="00DB57EC">
              <w:rPr>
                <w:lang w:val="fr-CH"/>
              </w:rPr>
              <w:t xml:space="preserve">Expliquer la consigne </w:t>
            </w:r>
          </w:p>
          <w:p w:rsidR="00DB57EC" w:rsidRPr="00DB57EC" w:rsidRDefault="00DB57EC" w:rsidP="00DB57EC">
            <w:pPr>
              <w:tabs>
                <w:tab w:val="left" w:pos="567"/>
              </w:tabs>
              <w:spacing w:line="276" w:lineRule="auto"/>
              <w:ind w:left="360"/>
              <w:rPr>
                <w:lang w:val="fr-CH"/>
              </w:rPr>
            </w:pPr>
          </w:p>
          <w:p w:rsidR="00DB57EC" w:rsidRPr="00DB57EC" w:rsidRDefault="00DB57EC" w:rsidP="00BB6EBA">
            <w:pPr>
              <w:pStyle w:val="Listenabsatz"/>
              <w:numPr>
                <w:ilvl w:val="0"/>
                <w:numId w:val="7"/>
              </w:numPr>
              <w:pBdr>
                <w:right w:val="single" w:sz="4" w:space="4" w:color="auto"/>
              </w:pBdr>
              <w:rPr>
                <w:lang w:val="fr-CH"/>
              </w:rPr>
            </w:pPr>
            <w:r w:rsidRPr="00DB57EC">
              <w:rPr>
                <w:lang w:val="fr-CH"/>
              </w:rPr>
              <w:t>Devoirs : interpréter un graphique selon la fiche de travail</w:t>
            </w:r>
          </w:p>
        </w:tc>
        <w:tc>
          <w:tcPr>
            <w:tcW w:w="3136" w:type="dxa"/>
            <w:tcBorders>
              <w:top w:val="single" w:sz="4" w:space="0" w:color="auto"/>
              <w:left w:val="nil"/>
              <w:bottom w:val="single" w:sz="4" w:space="0" w:color="auto"/>
              <w:right w:val="nil"/>
            </w:tcBorders>
          </w:tcPr>
          <w:p w:rsidR="00DB57EC" w:rsidRPr="00DB57EC" w:rsidRDefault="00DB57EC" w:rsidP="00DB57EC">
            <w:pPr>
              <w:tabs>
                <w:tab w:val="left" w:pos="567"/>
              </w:tabs>
              <w:spacing w:line="276" w:lineRule="auto"/>
              <w:rPr>
                <w:lang w:val="fr-CH"/>
              </w:rPr>
            </w:pPr>
            <w:r w:rsidRPr="00DB57EC">
              <w:rPr>
                <w:lang w:val="fr-CH"/>
              </w:rPr>
              <w:t xml:space="preserve">Dossier de travail pour les apprenant(e)s, fiche d’information n° 4 pour les informations de base, </w:t>
            </w:r>
            <w:proofErr w:type="spellStart"/>
            <w:r w:rsidRPr="00DB57EC">
              <w:rPr>
                <w:lang w:val="fr-CH"/>
              </w:rPr>
              <w:t>év</w:t>
            </w:r>
            <w:proofErr w:type="spellEnd"/>
            <w:r w:rsidRPr="00DB57EC">
              <w:rPr>
                <w:lang w:val="fr-CH"/>
              </w:rPr>
              <w:t xml:space="preserve">. </w:t>
            </w:r>
            <w:proofErr w:type="gramStart"/>
            <w:r w:rsidRPr="00DB57EC">
              <w:rPr>
                <w:lang w:val="fr-CH"/>
              </w:rPr>
              <w:t>présentation</w:t>
            </w:r>
            <w:proofErr w:type="gramEnd"/>
            <w:r w:rsidRPr="00DB57EC">
              <w:rPr>
                <w:lang w:val="fr-CH"/>
              </w:rPr>
              <w:t xml:space="preserve"> Powerpoint personnelle</w:t>
            </w:r>
          </w:p>
          <w:p w:rsidR="00DB57EC" w:rsidRPr="00C576D7" w:rsidRDefault="00DB57EC" w:rsidP="00DB57EC">
            <w:pPr>
              <w:rPr>
                <w:lang w:val="fr-CH"/>
              </w:rPr>
            </w:pPr>
          </w:p>
        </w:tc>
        <w:tc>
          <w:tcPr>
            <w:tcW w:w="1129" w:type="dxa"/>
            <w:tcBorders>
              <w:top w:val="single" w:sz="4" w:space="0" w:color="auto"/>
              <w:left w:val="nil"/>
              <w:bottom w:val="single" w:sz="4" w:space="0" w:color="auto"/>
              <w:right w:val="nil"/>
            </w:tcBorders>
          </w:tcPr>
          <w:p w:rsidR="00DB57EC" w:rsidRPr="00DB57EC" w:rsidRDefault="00DB57EC" w:rsidP="00DB57EC">
            <w:pPr>
              <w:spacing w:line="276" w:lineRule="auto"/>
              <w:rPr>
                <w:lang w:val="fr-CH"/>
              </w:rPr>
            </w:pPr>
            <w:r w:rsidRPr="00DB57EC">
              <w:rPr>
                <w:lang w:val="fr-CH"/>
              </w:rPr>
              <w:t>15 min.</w:t>
            </w:r>
          </w:p>
          <w:p w:rsidR="00DB57EC" w:rsidRPr="00DB57EC" w:rsidRDefault="00DB57EC" w:rsidP="00DB57EC">
            <w:pPr>
              <w:spacing w:line="276" w:lineRule="auto"/>
              <w:rPr>
                <w:lang w:val="fr-CH"/>
              </w:rPr>
            </w:pPr>
          </w:p>
          <w:p w:rsidR="00DB57EC" w:rsidRPr="00DB57EC" w:rsidRDefault="00DB57EC" w:rsidP="00DB57EC">
            <w:pPr>
              <w:spacing w:line="276" w:lineRule="auto"/>
              <w:rPr>
                <w:lang w:val="fr-CH"/>
              </w:rPr>
            </w:pPr>
          </w:p>
          <w:p w:rsidR="00DB57EC" w:rsidRPr="00DB57EC" w:rsidRDefault="00DB57EC" w:rsidP="00DB57EC">
            <w:pPr>
              <w:spacing w:line="276" w:lineRule="auto"/>
              <w:rPr>
                <w:lang w:val="fr-CH"/>
              </w:rPr>
            </w:pPr>
            <w:r w:rsidRPr="00DB57EC">
              <w:rPr>
                <w:lang w:val="fr-CH"/>
              </w:rPr>
              <w:t>25 min.</w:t>
            </w:r>
          </w:p>
          <w:p w:rsidR="00DB57EC" w:rsidRPr="00DB57EC" w:rsidRDefault="00DB57EC" w:rsidP="00DB57EC">
            <w:pPr>
              <w:spacing w:line="276" w:lineRule="auto"/>
              <w:rPr>
                <w:lang w:val="fr-CH"/>
              </w:rPr>
            </w:pPr>
          </w:p>
          <w:p w:rsidR="00DB57EC" w:rsidRPr="00DB57EC" w:rsidRDefault="00DB57EC" w:rsidP="00DB57EC">
            <w:pPr>
              <w:spacing w:line="276" w:lineRule="auto"/>
              <w:rPr>
                <w:lang w:val="fr-CH"/>
              </w:rPr>
            </w:pPr>
          </w:p>
          <w:p w:rsidR="00DB57EC" w:rsidRPr="00DB57EC" w:rsidRDefault="00DB57EC" w:rsidP="00DB57EC">
            <w:pPr>
              <w:spacing w:line="276" w:lineRule="auto"/>
              <w:rPr>
                <w:lang w:val="fr-CH"/>
              </w:rPr>
            </w:pPr>
          </w:p>
          <w:p w:rsidR="00DB57EC" w:rsidRPr="00DB57EC" w:rsidRDefault="00DB57EC" w:rsidP="00DB57EC">
            <w:pPr>
              <w:spacing w:line="276" w:lineRule="auto"/>
              <w:rPr>
                <w:lang w:val="fr-CH"/>
              </w:rPr>
            </w:pPr>
          </w:p>
          <w:p w:rsidR="00DB57EC" w:rsidRPr="00DB57EC" w:rsidRDefault="00DB57EC" w:rsidP="00DB57EC">
            <w:pPr>
              <w:spacing w:line="276" w:lineRule="auto"/>
              <w:rPr>
                <w:lang w:val="fr-CH"/>
              </w:rPr>
            </w:pPr>
            <w:r w:rsidRPr="00DB57EC">
              <w:rPr>
                <w:lang w:val="fr-CH"/>
              </w:rPr>
              <w:t>5 min.</w:t>
            </w:r>
          </w:p>
        </w:tc>
      </w:tr>
    </w:tbl>
    <w:p w:rsidR="00DB57EC" w:rsidRDefault="00DB57EC" w:rsidP="001A2AB9">
      <w:pPr>
        <w:rPr>
          <w:lang w:val="fr-CH"/>
        </w:rPr>
      </w:pPr>
    </w:p>
    <w:tbl>
      <w:tblPr>
        <w:tblW w:w="0" w:type="auto"/>
        <w:tblBorders>
          <w:bottom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412"/>
      </w:tblGrid>
      <w:tr w:rsidR="00DB57EC" w:rsidTr="002F4983">
        <w:trPr>
          <w:trHeight w:val="427"/>
        </w:trPr>
        <w:tc>
          <w:tcPr>
            <w:tcW w:w="9412" w:type="dxa"/>
            <w:tcBorders>
              <w:top w:val="single" w:sz="4" w:space="0" w:color="auto"/>
              <w:left w:val="nil"/>
              <w:bottom w:val="single" w:sz="4" w:space="0" w:color="auto"/>
              <w:right w:val="nil"/>
            </w:tcBorders>
            <w:shd w:val="clear" w:color="auto" w:fill="E0EEF8" w:themeFill="accent2" w:themeFillTint="33"/>
            <w:vAlign w:val="center"/>
            <w:hideMark/>
          </w:tcPr>
          <w:p w:rsidR="00DB57EC" w:rsidRPr="00A82AA9" w:rsidRDefault="00DB57EC" w:rsidP="002F4983">
            <w:pPr>
              <w:rPr>
                <w:b/>
                <w:color w:val="FFFFFF"/>
                <w:sz w:val="22"/>
                <w:szCs w:val="22"/>
                <w:lang w:val="fr-CH"/>
              </w:rPr>
            </w:pPr>
            <w:r w:rsidRPr="00A82AA9">
              <w:rPr>
                <w:b/>
                <w:lang w:val="fr-CH"/>
              </w:rPr>
              <w:t>Informations supplémentaires / matériel</w:t>
            </w:r>
          </w:p>
        </w:tc>
      </w:tr>
      <w:tr w:rsidR="00DB57EC" w:rsidRPr="00313C92" w:rsidTr="002F4983">
        <w:trPr>
          <w:trHeight w:val="288"/>
        </w:trPr>
        <w:tc>
          <w:tcPr>
            <w:tcW w:w="9412" w:type="dxa"/>
            <w:tcBorders>
              <w:top w:val="single" w:sz="4" w:space="0" w:color="auto"/>
              <w:left w:val="nil"/>
              <w:bottom w:val="single" w:sz="4" w:space="0" w:color="auto"/>
              <w:right w:val="nil"/>
            </w:tcBorders>
            <w:hideMark/>
          </w:tcPr>
          <w:p w:rsidR="00DB57EC" w:rsidRPr="00DB57EC" w:rsidRDefault="00DB57EC" w:rsidP="00244DEB">
            <w:pPr>
              <w:pStyle w:val="Listenabsatz"/>
              <w:numPr>
                <w:ilvl w:val="0"/>
                <w:numId w:val="10"/>
              </w:numPr>
              <w:tabs>
                <w:tab w:val="left" w:pos="313"/>
              </w:tabs>
              <w:spacing w:line="276" w:lineRule="auto"/>
              <w:rPr>
                <w:lang w:val="fr-CH"/>
              </w:rPr>
            </w:pPr>
            <w:r w:rsidRPr="00244DEB">
              <w:rPr>
                <w:lang w:val="fr-CH"/>
              </w:rPr>
              <w:t xml:space="preserve">Graphiques par ex. tirés de la </w:t>
            </w:r>
            <w:hyperlink r:id="rId16" w:history="1">
              <w:r w:rsidR="00244DEB" w:rsidRPr="00244DEB">
                <w:rPr>
                  <w:rStyle w:val="Hyperlink"/>
                  <w:lang w:val="fr-CH"/>
                </w:rPr>
                <w:t>Statistique globale de l'énergie (admin.ch)</w:t>
              </w:r>
            </w:hyperlink>
          </w:p>
        </w:tc>
      </w:tr>
    </w:tbl>
    <w:p w:rsidR="00BB6EBA" w:rsidRDefault="00BB6EBA" w:rsidP="001A2AB9">
      <w:pPr>
        <w:rPr>
          <w:lang w:val="fr-CH"/>
        </w:rPr>
      </w:pPr>
      <w:r>
        <w:rPr>
          <w:lang w:val="fr-CH"/>
        </w:rPr>
        <w:br w:type="page"/>
      </w: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2547"/>
        <w:gridCol w:w="6855"/>
      </w:tblGrid>
      <w:tr w:rsidR="00BB6EBA" w:rsidRPr="00313C92" w:rsidTr="002F4983">
        <w:tc>
          <w:tcPr>
            <w:tcW w:w="2547" w:type="dxa"/>
            <w:tcBorders>
              <w:right w:val="nil"/>
            </w:tcBorders>
            <w:shd w:val="clear" w:color="auto" w:fill="E0EEF8" w:themeFill="accent2" w:themeFillTint="33"/>
            <w:vAlign w:val="center"/>
          </w:tcPr>
          <w:p w:rsidR="00BB6EBA" w:rsidRPr="007167BE" w:rsidRDefault="00313C92" w:rsidP="002F4983">
            <w:pPr>
              <w:rPr>
                <w:b/>
                <w:lang w:val="fr-CH"/>
              </w:rPr>
            </w:pPr>
            <w:r>
              <w:rPr>
                <w:b/>
                <w:lang w:val="fr-CH"/>
              </w:rPr>
              <w:lastRenderedPageBreak/>
              <w:t xml:space="preserve">Leçon 4 </w:t>
            </w:r>
          </w:p>
        </w:tc>
        <w:tc>
          <w:tcPr>
            <w:tcW w:w="6855" w:type="dxa"/>
            <w:tcBorders>
              <w:left w:val="nil"/>
            </w:tcBorders>
            <w:shd w:val="clear" w:color="auto" w:fill="E0EEF8" w:themeFill="accent2" w:themeFillTint="33"/>
            <w:vAlign w:val="center"/>
          </w:tcPr>
          <w:p w:rsidR="00BB6EBA" w:rsidRPr="007167BE" w:rsidRDefault="00BB6EBA" w:rsidP="002F4983">
            <w:pPr>
              <w:rPr>
                <w:b/>
                <w:lang w:val="fr-CH"/>
              </w:rPr>
            </w:pPr>
            <w:r w:rsidRPr="007167BE">
              <w:rPr>
                <w:rFonts w:eastAsia="Times" w:cs="Arial"/>
                <w:b/>
                <w:lang w:val="fr-CH"/>
              </w:rPr>
              <w:t>Stratégie énergétique 2050 et Société à 2000 watts</w:t>
            </w:r>
          </w:p>
        </w:tc>
      </w:tr>
      <w:tr w:rsidR="00BB6EBA" w:rsidRPr="00313C92" w:rsidTr="002F4983">
        <w:tc>
          <w:tcPr>
            <w:tcW w:w="2547" w:type="dxa"/>
            <w:tcBorders>
              <w:right w:val="nil"/>
            </w:tcBorders>
          </w:tcPr>
          <w:p w:rsidR="00BB6EBA" w:rsidRPr="00C576D7" w:rsidRDefault="00BB6EBA" w:rsidP="00BB6EBA">
            <w:pPr>
              <w:rPr>
                <w:lang w:val="fr-CH"/>
              </w:rPr>
            </w:pPr>
            <w:r w:rsidRPr="00C576D7">
              <w:rPr>
                <w:lang w:val="fr-CH"/>
              </w:rPr>
              <w:t>Thème</w:t>
            </w:r>
          </w:p>
        </w:tc>
        <w:tc>
          <w:tcPr>
            <w:tcW w:w="6855" w:type="dxa"/>
            <w:tcBorders>
              <w:left w:val="nil"/>
            </w:tcBorders>
          </w:tcPr>
          <w:p w:rsidR="00BB6EBA" w:rsidRPr="00BB6EBA" w:rsidRDefault="00BB6EBA" w:rsidP="00BB6EBA">
            <w:pPr>
              <w:spacing w:line="276" w:lineRule="auto"/>
              <w:rPr>
                <w:lang w:val="fr-CH"/>
              </w:rPr>
            </w:pPr>
            <w:r w:rsidRPr="00BB6EBA">
              <w:rPr>
                <w:lang w:val="fr-CH"/>
              </w:rPr>
              <w:t>Les apprenant(e)s apprennent à connaître deux stratégies de la Suisse visant à réduire la consommation d’énergie. Pour conclure ce bloc d’enseignement, ils/elles reprennent leur bilan énergétique de la 1ère leçon et formulent pour eux-mêmes</w:t>
            </w:r>
            <w:r w:rsidRPr="00BB6EBA" w:rsidDel="00465AE5">
              <w:rPr>
                <w:lang w:val="fr-CH"/>
              </w:rPr>
              <w:t xml:space="preserve"> </w:t>
            </w:r>
            <w:r w:rsidRPr="00BB6EBA">
              <w:rPr>
                <w:lang w:val="fr-CH"/>
              </w:rPr>
              <w:t xml:space="preserve">des conseils d’économie d’énergie. </w:t>
            </w:r>
          </w:p>
        </w:tc>
      </w:tr>
      <w:tr w:rsidR="00BB6EBA" w:rsidRPr="00313C92" w:rsidTr="002F4983">
        <w:tc>
          <w:tcPr>
            <w:tcW w:w="2547" w:type="dxa"/>
            <w:tcBorders>
              <w:right w:val="nil"/>
            </w:tcBorders>
          </w:tcPr>
          <w:p w:rsidR="00BB6EBA" w:rsidRPr="00C576D7" w:rsidRDefault="00BB6EBA" w:rsidP="00BB6EBA">
            <w:pPr>
              <w:rPr>
                <w:lang w:val="fr-CH"/>
              </w:rPr>
            </w:pPr>
            <w:r w:rsidRPr="00C576D7">
              <w:rPr>
                <w:lang w:val="fr-CH"/>
              </w:rPr>
              <w:t>Objectifs pédagogiques</w:t>
            </w:r>
          </w:p>
        </w:tc>
        <w:tc>
          <w:tcPr>
            <w:tcW w:w="6855" w:type="dxa"/>
            <w:tcBorders>
              <w:left w:val="nil"/>
            </w:tcBorders>
          </w:tcPr>
          <w:p w:rsidR="00BB6EBA" w:rsidRPr="00BB6EBA" w:rsidRDefault="00BB6EBA" w:rsidP="00BB6EBA">
            <w:pPr>
              <w:tabs>
                <w:tab w:val="left" w:pos="567"/>
              </w:tabs>
              <w:spacing w:line="276" w:lineRule="auto"/>
              <w:rPr>
                <w:lang w:val="fr-CH"/>
              </w:rPr>
            </w:pPr>
            <w:r w:rsidRPr="00BB6EBA">
              <w:rPr>
                <w:lang w:val="fr-CH"/>
              </w:rPr>
              <w:t xml:space="preserve">Les apprenant(e)s... </w:t>
            </w:r>
          </w:p>
          <w:p w:rsidR="00BB6EBA" w:rsidRPr="00BB6EBA" w:rsidRDefault="00BB6EBA" w:rsidP="00BB6EBA">
            <w:pPr>
              <w:numPr>
                <w:ilvl w:val="0"/>
                <w:numId w:val="10"/>
              </w:numPr>
              <w:tabs>
                <w:tab w:val="left" w:pos="567"/>
              </w:tabs>
              <w:spacing w:line="276" w:lineRule="auto"/>
              <w:rPr>
                <w:lang w:val="fr-CH"/>
              </w:rPr>
            </w:pPr>
            <w:proofErr w:type="gramStart"/>
            <w:r w:rsidRPr="00BB6EBA">
              <w:rPr>
                <w:lang w:val="fr-CH"/>
              </w:rPr>
              <w:t>connaissent</w:t>
            </w:r>
            <w:proofErr w:type="gramEnd"/>
            <w:r w:rsidRPr="00BB6EBA">
              <w:rPr>
                <w:lang w:val="fr-CH"/>
              </w:rPr>
              <w:t xml:space="preserve"> deux stratégies énergétiques de la Suisse ;</w:t>
            </w:r>
          </w:p>
          <w:p w:rsidR="00BB6EBA" w:rsidRPr="00BB6EBA" w:rsidRDefault="00BB6EBA" w:rsidP="00BB6EBA">
            <w:pPr>
              <w:numPr>
                <w:ilvl w:val="0"/>
                <w:numId w:val="10"/>
              </w:numPr>
              <w:tabs>
                <w:tab w:val="left" w:pos="567"/>
              </w:tabs>
              <w:spacing w:line="276" w:lineRule="auto"/>
              <w:rPr>
                <w:lang w:val="fr-CH"/>
              </w:rPr>
            </w:pPr>
            <w:proofErr w:type="gramStart"/>
            <w:r w:rsidRPr="00BB6EBA">
              <w:rPr>
                <w:lang w:val="fr-CH"/>
              </w:rPr>
              <w:t>peuvent</w:t>
            </w:r>
            <w:proofErr w:type="gramEnd"/>
            <w:r w:rsidRPr="00BB6EBA">
              <w:rPr>
                <w:lang w:val="fr-CH"/>
              </w:rPr>
              <w:t xml:space="preserve"> citer les solutions principales ;</w:t>
            </w:r>
          </w:p>
          <w:p w:rsidR="00BB6EBA" w:rsidRPr="00C576D7" w:rsidRDefault="00BB6EBA" w:rsidP="00BB6EBA">
            <w:pPr>
              <w:pStyle w:val="Listenabsatz"/>
              <w:numPr>
                <w:ilvl w:val="0"/>
                <w:numId w:val="10"/>
              </w:numPr>
              <w:rPr>
                <w:lang w:val="fr-CH"/>
              </w:rPr>
            </w:pPr>
            <w:r w:rsidRPr="00BB6EBA">
              <w:rPr>
                <w:lang w:val="fr-CH"/>
              </w:rPr>
              <w:t>réfléchissent à leur consommation d’énergie et formulent des conseils personnels en matière d’économie.</w:t>
            </w:r>
          </w:p>
        </w:tc>
      </w:tr>
      <w:tr w:rsidR="00BB6EBA" w:rsidRPr="00313C92" w:rsidTr="002F4983">
        <w:tc>
          <w:tcPr>
            <w:tcW w:w="2547" w:type="dxa"/>
            <w:tcBorders>
              <w:right w:val="nil"/>
            </w:tcBorders>
          </w:tcPr>
          <w:p w:rsidR="00BB6EBA" w:rsidRPr="00C576D7" w:rsidRDefault="00BB6EBA" w:rsidP="00BB6EBA">
            <w:pPr>
              <w:rPr>
                <w:lang w:val="fr-CH"/>
              </w:rPr>
            </w:pPr>
            <w:r w:rsidRPr="00C576D7">
              <w:rPr>
                <w:lang w:val="fr-CH"/>
              </w:rPr>
              <w:t>Notions</w:t>
            </w:r>
          </w:p>
        </w:tc>
        <w:tc>
          <w:tcPr>
            <w:tcW w:w="6855" w:type="dxa"/>
            <w:tcBorders>
              <w:left w:val="nil"/>
            </w:tcBorders>
          </w:tcPr>
          <w:p w:rsidR="00BB6EBA" w:rsidRPr="00C576D7" w:rsidRDefault="00BB6EBA" w:rsidP="00BB6EBA">
            <w:pPr>
              <w:rPr>
                <w:lang w:val="fr-CH"/>
              </w:rPr>
            </w:pPr>
            <w:r w:rsidRPr="00BB6EBA">
              <w:rPr>
                <w:lang w:val="fr-CH"/>
              </w:rPr>
              <w:t>Stratégie énergétique, tournant énergétique, sécurité de l’approvisionnement, efficacité énergétique, Société à 2000 watts</w:t>
            </w:r>
          </w:p>
        </w:tc>
      </w:tr>
    </w:tbl>
    <w:p w:rsidR="00DB57EC" w:rsidRDefault="00DB57EC" w:rsidP="001A2AB9">
      <w:pPr>
        <w:rPr>
          <w:lang w:val="fr-CH"/>
        </w:rPr>
      </w:pPr>
    </w:p>
    <w:tbl>
      <w:tblPr>
        <w:tblW w:w="0" w:type="auto"/>
        <w:tblBorders>
          <w:bottom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147"/>
        <w:gridCol w:w="3136"/>
        <w:gridCol w:w="1129"/>
      </w:tblGrid>
      <w:tr w:rsidR="00BB6EBA" w:rsidTr="002F4983">
        <w:trPr>
          <w:trHeight w:val="427"/>
        </w:trPr>
        <w:tc>
          <w:tcPr>
            <w:tcW w:w="5147" w:type="dxa"/>
            <w:tcBorders>
              <w:top w:val="single" w:sz="4" w:space="0" w:color="auto"/>
              <w:left w:val="nil"/>
              <w:bottom w:val="single" w:sz="4" w:space="0" w:color="auto"/>
              <w:right w:val="nil"/>
            </w:tcBorders>
            <w:shd w:val="clear" w:color="auto" w:fill="E0EEF8" w:themeFill="accent2" w:themeFillTint="33"/>
            <w:vAlign w:val="center"/>
            <w:hideMark/>
          </w:tcPr>
          <w:p w:rsidR="00BB6EBA" w:rsidRPr="00A82AA9" w:rsidRDefault="00BB6EBA" w:rsidP="002F4983">
            <w:pPr>
              <w:rPr>
                <w:b/>
                <w:lang w:val="fr-CH"/>
              </w:rPr>
            </w:pPr>
            <w:r w:rsidRPr="00A82AA9">
              <w:rPr>
                <w:b/>
                <w:lang w:val="fr-CH"/>
              </w:rPr>
              <w:t>Contenu pédagogique</w:t>
            </w:r>
          </w:p>
        </w:tc>
        <w:tc>
          <w:tcPr>
            <w:tcW w:w="3136" w:type="dxa"/>
            <w:tcBorders>
              <w:top w:val="single" w:sz="4" w:space="0" w:color="auto"/>
              <w:left w:val="nil"/>
              <w:bottom w:val="single" w:sz="4" w:space="0" w:color="auto"/>
              <w:right w:val="nil"/>
            </w:tcBorders>
            <w:shd w:val="clear" w:color="auto" w:fill="E0EEF8" w:themeFill="accent2" w:themeFillTint="33"/>
            <w:vAlign w:val="center"/>
            <w:hideMark/>
          </w:tcPr>
          <w:p w:rsidR="00BB6EBA" w:rsidRPr="00A82AA9" w:rsidRDefault="00BB6EBA" w:rsidP="002F4983">
            <w:pPr>
              <w:rPr>
                <w:b/>
                <w:lang w:val="fr-CH"/>
              </w:rPr>
            </w:pPr>
            <w:r w:rsidRPr="00A82AA9">
              <w:rPr>
                <w:b/>
                <w:lang w:val="fr-CH"/>
              </w:rPr>
              <w:t xml:space="preserve">Doc. / mat. / </w:t>
            </w:r>
            <w:proofErr w:type="spellStart"/>
            <w:r w:rsidRPr="00A82AA9">
              <w:rPr>
                <w:b/>
                <w:lang w:val="fr-CH"/>
              </w:rPr>
              <w:t>prod</w:t>
            </w:r>
            <w:proofErr w:type="spellEnd"/>
            <w:r w:rsidRPr="00A82AA9">
              <w:rPr>
                <w:b/>
                <w:lang w:val="fr-CH"/>
              </w:rPr>
              <w:t>.</w:t>
            </w:r>
          </w:p>
        </w:tc>
        <w:tc>
          <w:tcPr>
            <w:tcW w:w="1129" w:type="dxa"/>
            <w:tcBorders>
              <w:top w:val="single" w:sz="4" w:space="0" w:color="auto"/>
              <w:left w:val="nil"/>
              <w:bottom w:val="single" w:sz="4" w:space="0" w:color="auto"/>
              <w:right w:val="nil"/>
            </w:tcBorders>
            <w:shd w:val="clear" w:color="auto" w:fill="E0EEF8" w:themeFill="accent2" w:themeFillTint="33"/>
            <w:vAlign w:val="center"/>
            <w:hideMark/>
          </w:tcPr>
          <w:p w:rsidR="00BB6EBA" w:rsidRPr="00A82AA9" w:rsidRDefault="00BB6EBA" w:rsidP="002F4983">
            <w:pPr>
              <w:rPr>
                <w:b/>
                <w:lang w:val="fr-CH"/>
              </w:rPr>
            </w:pPr>
            <w:r w:rsidRPr="00A82AA9">
              <w:rPr>
                <w:b/>
                <w:lang w:val="fr-CH"/>
              </w:rPr>
              <w:t>Durée</w:t>
            </w:r>
          </w:p>
        </w:tc>
      </w:tr>
      <w:tr w:rsidR="00BB6EBA" w:rsidTr="002F4983">
        <w:trPr>
          <w:trHeight w:val="288"/>
        </w:trPr>
        <w:tc>
          <w:tcPr>
            <w:tcW w:w="5147" w:type="dxa"/>
            <w:tcBorders>
              <w:top w:val="single" w:sz="4" w:space="0" w:color="auto"/>
              <w:left w:val="nil"/>
              <w:bottom w:val="single" w:sz="4" w:space="0" w:color="auto"/>
              <w:right w:val="nil"/>
            </w:tcBorders>
            <w:hideMark/>
          </w:tcPr>
          <w:p w:rsidR="00BB6EBA" w:rsidRPr="00BB6EBA" w:rsidRDefault="00BB6EBA" w:rsidP="00BB6EBA">
            <w:pPr>
              <w:pStyle w:val="Listenabsatz"/>
              <w:numPr>
                <w:ilvl w:val="0"/>
                <w:numId w:val="15"/>
              </w:numPr>
              <w:tabs>
                <w:tab w:val="left" w:pos="567"/>
              </w:tabs>
              <w:spacing w:line="276" w:lineRule="auto"/>
              <w:rPr>
                <w:lang w:val="fr-CH"/>
              </w:rPr>
            </w:pPr>
            <w:r w:rsidRPr="00BB6EBA">
              <w:rPr>
                <w:lang w:val="fr-CH"/>
              </w:rPr>
              <w:t>Discussion des devoirs : interpréter un graphique</w:t>
            </w:r>
          </w:p>
          <w:p w:rsidR="00BB6EBA" w:rsidRPr="00BB6EBA" w:rsidRDefault="00BB6EBA" w:rsidP="00BB6EBA">
            <w:pPr>
              <w:pStyle w:val="Listenabsatz"/>
              <w:numPr>
                <w:ilvl w:val="0"/>
                <w:numId w:val="15"/>
              </w:numPr>
              <w:tabs>
                <w:tab w:val="left" w:pos="567"/>
              </w:tabs>
              <w:spacing w:line="276" w:lineRule="auto"/>
              <w:rPr>
                <w:lang w:val="fr-CH"/>
              </w:rPr>
            </w:pPr>
            <w:r w:rsidRPr="00BB6EBA">
              <w:rPr>
                <w:lang w:val="fr-CH"/>
              </w:rPr>
              <w:t>Question d’introduction : À quoi pourrait ressembler l’avenir de la Suisse en matière de consommation d’énergie ?</w:t>
            </w:r>
          </w:p>
          <w:p w:rsidR="00BB6EBA" w:rsidRPr="00BB6EBA" w:rsidRDefault="00BB6EBA" w:rsidP="00BB6EBA">
            <w:pPr>
              <w:pStyle w:val="Listenabsatz"/>
              <w:numPr>
                <w:ilvl w:val="0"/>
                <w:numId w:val="15"/>
              </w:numPr>
              <w:tabs>
                <w:tab w:val="left" w:pos="567"/>
              </w:tabs>
              <w:spacing w:line="276" w:lineRule="auto"/>
              <w:rPr>
                <w:lang w:val="fr-CH"/>
              </w:rPr>
            </w:pPr>
            <w:r w:rsidRPr="00BB6EBA">
              <w:rPr>
                <w:lang w:val="fr-CH"/>
              </w:rPr>
              <w:t xml:space="preserve">Brève introduction et début du puzzle de groupe : </w:t>
            </w:r>
            <w:r w:rsidRPr="00BB6EBA">
              <w:rPr>
                <w:lang w:val="fr-CH"/>
              </w:rPr>
              <w:br/>
            </w:r>
            <w:r>
              <w:rPr>
                <w:lang w:val="fr-CH"/>
              </w:rPr>
              <w:t xml:space="preserve">- </w:t>
            </w:r>
            <w:r w:rsidRPr="00BB6EBA">
              <w:rPr>
                <w:i/>
                <w:lang w:val="fr-CH"/>
              </w:rPr>
              <w:t>Stratégie énergétique 2050</w:t>
            </w:r>
            <w:r w:rsidRPr="00BB6EBA">
              <w:rPr>
                <w:lang w:val="fr-CH"/>
              </w:rPr>
              <w:t xml:space="preserve"> : la personne 1 lit la fiche d’information n° 5 et explique ensuite les points suivants : idée de base de la Stratégie énergétique 2050 compte tenu des notions de protection de l’environnement et de sécurité de l’approvisionnement, de même que les étapes et mesures correspondantes </w:t>
            </w:r>
            <w:r w:rsidRPr="00BB6EBA">
              <w:rPr>
                <w:lang w:val="fr-CH"/>
              </w:rPr>
              <w:br/>
            </w:r>
            <w:r>
              <w:rPr>
                <w:lang w:val="fr-CH"/>
              </w:rPr>
              <w:t xml:space="preserve">- </w:t>
            </w:r>
            <w:r w:rsidRPr="00BB6EBA">
              <w:rPr>
                <w:i/>
                <w:lang w:val="fr-CH"/>
              </w:rPr>
              <w:t>Société à 2000 watts</w:t>
            </w:r>
            <w:r w:rsidRPr="00BB6EBA">
              <w:rPr>
                <w:lang w:val="fr-CH"/>
              </w:rPr>
              <w:t xml:space="preserve"> : la personne 2 lit la fiche d’information n° 6 et explique ensuite les points suivants : idée de base de la Société à 2000 watts compte tenu des notions d’efficacité, de suffisance et de substitution. Elle cite les mesures de réduction de la consommation d’énergie. </w:t>
            </w:r>
          </w:p>
          <w:p w:rsidR="00BB6EBA" w:rsidRPr="00BB6EBA" w:rsidRDefault="00BB6EBA" w:rsidP="00BB6EBA">
            <w:pPr>
              <w:pStyle w:val="Listenabsatz"/>
              <w:numPr>
                <w:ilvl w:val="0"/>
                <w:numId w:val="15"/>
              </w:numPr>
              <w:tabs>
                <w:tab w:val="left" w:pos="567"/>
              </w:tabs>
              <w:spacing w:line="276" w:lineRule="auto"/>
              <w:rPr>
                <w:lang w:val="fr-CH"/>
              </w:rPr>
            </w:pPr>
            <w:r w:rsidRPr="00BB6EBA">
              <w:rPr>
                <w:lang w:val="fr-CH"/>
              </w:rPr>
              <w:t>Regrouper les points les plus importants des stratégies afin d’asseoir les connaissances</w:t>
            </w:r>
          </w:p>
          <w:p w:rsidR="00BB6EBA" w:rsidRPr="00BB6EBA" w:rsidRDefault="00BB6EBA" w:rsidP="00BB6EBA">
            <w:pPr>
              <w:pStyle w:val="Listenabsatz"/>
              <w:numPr>
                <w:ilvl w:val="0"/>
                <w:numId w:val="15"/>
              </w:numPr>
              <w:tabs>
                <w:tab w:val="left" w:pos="567"/>
              </w:tabs>
              <w:spacing w:line="276" w:lineRule="auto"/>
              <w:rPr>
                <w:lang w:val="fr-CH"/>
              </w:rPr>
            </w:pPr>
            <w:r w:rsidRPr="00BB6EBA">
              <w:rPr>
                <w:lang w:val="fr-CH"/>
              </w:rPr>
              <w:t>Réflexion sur le bilan énergétique élaboré personnellement et formulation de conseils en matière d’économie</w:t>
            </w:r>
          </w:p>
          <w:p w:rsidR="00BB6EBA" w:rsidRPr="00BB6EBA" w:rsidRDefault="00BB6EBA" w:rsidP="00BB6EBA">
            <w:pPr>
              <w:pStyle w:val="Listenabsatz"/>
              <w:numPr>
                <w:ilvl w:val="0"/>
                <w:numId w:val="15"/>
              </w:numPr>
              <w:pBdr>
                <w:right w:val="single" w:sz="4" w:space="4" w:color="auto"/>
              </w:pBdr>
              <w:rPr>
                <w:lang w:val="fr-CH"/>
              </w:rPr>
            </w:pPr>
            <w:r w:rsidRPr="00BB6EBA">
              <w:rPr>
                <w:lang w:val="fr-CH"/>
              </w:rPr>
              <w:t>Conclusion individuelle</w:t>
            </w:r>
          </w:p>
        </w:tc>
        <w:tc>
          <w:tcPr>
            <w:tcW w:w="3136" w:type="dxa"/>
            <w:tcBorders>
              <w:top w:val="single" w:sz="4" w:space="0" w:color="auto"/>
              <w:left w:val="nil"/>
              <w:bottom w:val="single" w:sz="4" w:space="0" w:color="auto"/>
              <w:right w:val="nil"/>
            </w:tcBorders>
          </w:tcPr>
          <w:p w:rsidR="00BB6EBA" w:rsidRPr="00BB6EBA" w:rsidRDefault="00BB6EBA" w:rsidP="00BB6EBA">
            <w:pPr>
              <w:tabs>
                <w:tab w:val="left" w:pos="567"/>
              </w:tabs>
              <w:spacing w:line="276" w:lineRule="auto"/>
              <w:rPr>
                <w:lang w:val="fr-CH"/>
              </w:rPr>
            </w:pPr>
            <w:r w:rsidRPr="00BB6EBA">
              <w:rPr>
                <w:lang w:val="fr-CH"/>
              </w:rPr>
              <w:t>Recueillir les réponses par ex. sur le tableau</w:t>
            </w:r>
          </w:p>
          <w:p w:rsidR="00BB6EBA" w:rsidRPr="00BB6EBA" w:rsidRDefault="00BB6EBA" w:rsidP="00BB6EBA">
            <w:pPr>
              <w:tabs>
                <w:tab w:val="left" w:pos="567"/>
              </w:tabs>
              <w:spacing w:line="276" w:lineRule="auto"/>
              <w:rPr>
                <w:lang w:val="fr-CH"/>
              </w:rPr>
            </w:pPr>
          </w:p>
          <w:p w:rsidR="00BB6EBA" w:rsidRPr="00BB6EBA" w:rsidRDefault="00BB6EBA" w:rsidP="00BB6EBA">
            <w:pPr>
              <w:tabs>
                <w:tab w:val="left" w:pos="567"/>
              </w:tabs>
              <w:spacing w:line="276" w:lineRule="auto"/>
              <w:rPr>
                <w:lang w:val="fr-CH"/>
              </w:rPr>
            </w:pPr>
            <w:r w:rsidRPr="00BB6EBA">
              <w:rPr>
                <w:lang w:val="fr-CH"/>
              </w:rPr>
              <w:t xml:space="preserve">Fiches d’information no 5 et 6 imprimées </w:t>
            </w:r>
          </w:p>
          <w:p w:rsidR="00BB6EBA" w:rsidRPr="00BB6EBA" w:rsidRDefault="00BB6EBA" w:rsidP="00BB6EBA">
            <w:pPr>
              <w:tabs>
                <w:tab w:val="left" w:pos="567"/>
              </w:tabs>
              <w:spacing w:line="276" w:lineRule="auto"/>
              <w:rPr>
                <w:lang w:val="fr-CH"/>
              </w:rPr>
            </w:pPr>
          </w:p>
          <w:p w:rsidR="00BB6EBA" w:rsidRPr="00BB6EBA" w:rsidRDefault="00BB6EBA" w:rsidP="00BB6EBA">
            <w:pPr>
              <w:tabs>
                <w:tab w:val="left" w:pos="567"/>
              </w:tabs>
              <w:spacing w:line="276" w:lineRule="auto"/>
              <w:rPr>
                <w:lang w:val="fr-CH"/>
              </w:rPr>
            </w:pPr>
            <w:r w:rsidRPr="00BB6EBA">
              <w:rPr>
                <w:lang w:val="fr-CH"/>
              </w:rPr>
              <w:t>Dossier de travail pour les apprenants</w:t>
            </w:r>
          </w:p>
          <w:p w:rsidR="00BB6EBA" w:rsidRPr="00C576D7" w:rsidRDefault="00BB6EBA" w:rsidP="002F4983">
            <w:pPr>
              <w:rPr>
                <w:lang w:val="fr-CH"/>
              </w:rPr>
            </w:pPr>
          </w:p>
        </w:tc>
        <w:tc>
          <w:tcPr>
            <w:tcW w:w="1129" w:type="dxa"/>
            <w:tcBorders>
              <w:top w:val="single" w:sz="4" w:space="0" w:color="auto"/>
              <w:left w:val="nil"/>
              <w:bottom w:val="single" w:sz="4" w:space="0" w:color="auto"/>
              <w:right w:val="nil"/>
            </w:tcBorders>
          </w:tcPr>
          <w:p w:rsidR="00BB6EBA" w:rsidRPr="00DB57EC" w:rsidRDefault="00BB6EBA" w:rsidP="002F4983">
            <w:pPr>
              <w:spacing w:line="276" w:lineRule="auto"/>
              <w:rPr>
                <w:lang w:val="fr-CH"/>
              </w:rPr>
            </w:pPr>
            <w:r w:rsidRPr="00BB6EBA">
              <w:rPr>
                <w:lang w:val="fr-CH"/>
              </w:rPr>
              <w:t>45 - 135 min.</w:t>
            </w:r>
          </w:p>
        </w:tc>
      </w:tr>
    </w:tbl>
    <w:p w:rsidR="00BB6EBA" w:rsidRDefault="00BB6EBA" w:rsidP="001A2AB9">
      <w:pPr>
        <w:rPr>
          <w:lang w:val="fr-CH"/>
        </w:rPr>
      </w:pPr>
    </w:p>
    <w:tbl>
      <w:tblPr>
        <w:tblW w:w="0" w:type="auto"/>
        <w:tblBorders>
          <w:bottom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412"/>
      </w:tblGrid>
      <w:tr w:rsidR="00BB6EBA" w:rsidTr="002F4983">
        <w:trPr>
          <w:trHeight w:val="427"/>
        </w:trPr>
        <w:tc>
          <w:tcPr>
            <w:tcW w:w="9412" w:type="dxa"/>
            <w:tcBorders>
              <w:top w:val="single" w:sz="4" w:space="0" w:color="auto"/>
              <w:left w:val="nil"/>
              <w:bottom w:val="single" w:sz="4" w:space="0" w:color="auto"/>
              <w:right w:val="nil"/>
            </w:tcBorders>
            <w:shd w:val="clear" w:color="auto" w:fill="E0EEF8" w:themeFill="accent2" w:themeFillTint="33"/>
            <w:vAlign w:val="center"/>
            <w:hideMark/>
          </w:tcPr>
          <w:p w:rsidR="00BB6EBA" w:rsidRPr="00A82AA9" w:rsidRDefault="00BB6EBA" w:rsidP="002F4983">
            <w:pPr>
              <w:rPr>
                <w:b/>
                <w:color w:val="FFFFFF"/>
                <w:sz w:val="22"/>
                <w:szCs w:val="22"/>
                <w:lang w:val="fr-CH"/>
              </w:rPr>
            </w:pPr>
            <w:r w:rsidRPr="00A82AA9">
              <w:rPr>
                <w:b/>
                <w:lang w:val="fr-CH"/>
              </w:rPr>
              <w:t>Informations supplémentaires / matériel</w:t>
            </w:r>
          </w:p>
        </w:tc>
      </w:tr>
      <w:tr w:rsidR="00BB6EBA" w:rsidRPr="00BB6EBA" w:rsidTr="002F4983">
        <w:trPr>
          <w:trHeight w:val="288"/>
        </w:trPr>
        <w:tc>
          <w:tcPr>
            <w:tcW w:w="9412" w:type="dxa"/>
            <w:tcBorders>
              <w:top w:val="single" w:sz="4" w:space="0" w:color="auto"/>
              <w:left w:val="nil"/>
              <w:bottom w:val="single" w:sz="4" w:space="0" w:color="auto"/>
              <w:right w:val="nil"/>
            </w:tcBorders>
            <w:hideMark/>
          </w:tcPr>
          <w:p w:rsidR="00BB6EBA" w:rsidRPr="00BB6EBA" w:rsidRDefault="00BB6EBA" w:rsidP="00BB6EBA">
            <w:pPr>
              <w:pStyle w:val="Listenabsatz"/>
              <w:numPr>
                <w:ilvl w:val="0"/>
                <w:numId w:val="16"/>
              </w:numPr>
              <w:spacing w:line="240" w:lineRule="auto"/>
              <w:rPr>
                <w:lang w:val="fr-CH"/>
              </w:rPr>
            </w:pPr>
            <w:r w:rsidRPr="00BB6EBA">
              <w:rPr>
                <w:lang w:val="fr-CH"/>
              </w:rPr>
              <w:t xml:space="preserve">Stratégie énergétique : </w:t>
            </w:r>
            <w:hyperlink r:id="rId17" w:history="1">
              <w:r w:rsidRPr="00BB6EBA">
                <w:rPr>
                  <w:rStyle w:val="Hyperlink"/>
                  <w:lang w:val="fr-CH"/>
                </w:rPr>
                <w:t>Stratégie énergétique 2050 - DETEC (admin.ch)</w:t>
              </w:r>
            </w:hyperlink>
          </w:p>
          <w:p w:rsidR="00BB6EBA" w:rsidRPr="00BB6EBA" w:rsidRDefault="00BB6EBA" w:rsidP="00BB6EBA">
            <w:pPr>
              <w:pStyle w:val="Listenabsatz"/>
              <w:numPr>
                <w:ilvl w:val="0"/>
                <w:numId w:val="16"/>
              </w:numPr>
              <w:spacing w:line="240" w:lineRule="auto"/>
              <w:rPr>
                <w:lang w:val="fr-CH"/>
              </w:rPr>
            </w:pPr>
            <w:r w:rsidRPr="00BB6EBA">
              <w:rPr>
                <w:lang w:val="fr-CH"/>
              </w:rPr>
              <w:t xml:space="preserve">Société à 2000 watts : </w:t>
            </w:r>
            <w:hyperlink r:id="rId18" w:anchor="/" w:history="1">
              <w:r w:rsidRPr="00BB6EBA">
                <w:rPr>
                  <w:rStyle w:val="Hyperlink"/>
                  <w:lang w:val="fr-CH"/>
                </w:rPr>
                <w:t>Société à 2000 watts (local-</w:t>
              </w:r>
              <w:proofErr w:type="spellStart"/>
              <w:r w:rsidRPr="00BB6EBA">
                <w:rPr>
                  <w:rStyle w:val="Hyperlink"/>
                  <w:lang w:val="fr-CH"/>
                </w:rPr>
                <w:t>energy.swiss</w:t>
              </w:r>
              <w:proofErr w:type="spellEnd"/>
              <w:r w:rsidRPr="00BB6EBA">
                <w:rPr>
                  <w:rStyle w:val="Hyperlink"/>
                  <w:lang w:val="fr-CH"/>
                </w:rPr>
                <w:t>)</w:t>
              </w:r>
            </w:hyperlink>
          </w:p>
          <w:p w:rsidR="00BB6EBA" w:rsidRPr="00BB6EBA" w:rsidRDefault="00BB6EBA" w:rsidP="00BB6EBA">
            <w:pPr>
              <w:pStyle w:val="Listenabsatz"/>
              <w:numPr>
                <w:ilvl w:val="0"/>
                <w:numId w:val="16"/>
              </w:numPr>
              <w:tabs>
                <w:tab w:val="left" w:pos="313"/>
              </w:tabs>
              <w:spacing w:line="276" w:lineRule="auto"/>
            </w:pPr>
            <w:proofErr w:type="spellStart"/>
            <w:r w:rsidRPr="00BB6EBA">
              <w:t>Émission</w:t>
            </w:r>
            <w:proofErr w:type="spellEnd"/>
            <w:r w:rsidRPr="00BB6EBA">
              <w:t xml:space="preserve"> </w:t>
            </w:r>
            <w:proofErr w:type="spellStart"/>
            <w:r w:rsidRPr="00BB6EBA">
              <w:t>mySchool</w:t>
            </w:r>
            <w:proofErr w:type="spellEnd"/>
            <w:r w:rsidRPr="00BB6EBA">
              <w:t xml:space="preserve"> en </w:t>
            </w:r>
            <w:proofErr w:type="spellStart"/>
            <w:r w:rsidRPr="00BB6EBA">
              <w:t>allemand</w:t>
            </w:r>
            <w:proofErr w:type="spellEnd"/>
            <w:r w:rsidRPr="00BB6EBA">
              <w:t xml:space="preserve"> </w:t>
            </w:r>
            <w:proofErr w:type="spellStart"/>
            <w:r w:rsidRPr="00BB6EBA">
              <w:t>sur</w:t>
            </w:r>
            <w:proofErr w:type="spellEnd"/>
            <w:r w:rsidRPr="00BB6EBA">
              <w:t xml:space="preserve"> la </w:t>
            </w:r>
            <w:proofErr w:type="spellStart"/>
            <w:r w:rsidRPr="00BB6EBA">
              <w:t>société</w:t>
            </w:r>
            <w:proofErr w:type="spellEnd"/>
            <w:r w:rsidRPr="00BB6EBA">
              <w:t xml:space="preserve"> à 2000 </w:t>
            </w:r>
            <w:proofErr w:type="spellStart"/>
            <w:r w:rsidRPr="00BB6EBA">
              <w:t>watts</w:t>
            </w:r>
            <w:proofErr w:type="spellEnd"/>
            <w:r w:rsidRPr="00BB6EBA">
              <w:t xml:space="preserve"> : </w:t>
            </w:r>
            <w:hyperlink r:id="rId19" w:history="1">
              <w:r>
                <w:rPr>
                  <w:rStyle w:val="Hyperlink"/>
                </w:rPr>
                <w:t xml:space="preserve">Gesellschaft, Ethik, Religion - 2000-Watt-Gesellschaft - SRF </w:t>
              </w:r>
              <w:proofErr w:type="spellStart"/>
              <w:r>
                <w:rPr>
                  <w:rStyle w:val="Hyperlink"/>
                </w:rPr>
                <w:t>school</w:t>
              </w:r>
              <w:proofErr w:type="spellEnd"/>
              <w:r>
                <w:rPr>
                  <w:rStyle w:val="Hyperlink"/>
                </w:rPr>
                <w:t xml:space="preserve"> - SRF</w:t>
              </w:r>
            </w:hyperlink>
          </w:p>
        </w:tc>
      </w:tr>
    </w:tbl>
    <w:p w:rsidR="007167BE" w:rsidRDefault="007167BE" w:rsidP="001A2AB9">
      <w:r>
        <w:br w:type="page"/>
      </w:r>
    </w:p>
    <w:p w:rsidR="00BB6EBA" w:rsidRPr="007167BE" w:rsidRDefault="007167BE" w:rsidP="007167BE">
      <w:pPr>
        <w:pStyle w:val="berschrift2nummeriert"/>
        <w:numPr>
          <w:ilvl w:val="0"/>
          <w:numId w:val="0"/>
        </w:numPr>
        <w:ind w:left="567" w:hanging="567"/>
        <w:rPr>
          <w:sz w:val="22"/>
          <w:lang w:val="fr-CH"/>
        </w:rPr>
      </w:pPr>
      <w:r w:rsidRPr="007167BE">
        <w:rPr>
          <w:sz w:val="22"/>
          <w:lang w:val="fr-CH"/>
        </w:rPr>
        <w:lastRenderedPageBreak/>
        <w:t>Deux propositions de travaux de clôture</w:t>
      </w:r>
    </w:p>
    <w:p w:rsidR="007167BE" w:rsidRPr="00313C92" w:rsidRDefault="007167BE" w:rsidP="007167BE">
      <w:pPr>
        <w:rPr>
          <w:lang w:val="fr-CH"/>
        </w:rPr>
      </w:pPr>
    </w:p>
    <w:tbl>
      <w:tblPr>
        <w:tblW w:w="0" w:type="auto"/>
        <w:tblBorders>
          <w:bottom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519"/>
        <w:gridCol w:w="5893"/>
      </w:tblGrid>
      <w:tr w:rsidR="007167BE" w:rsidRPr="00313C92" w:rsidTr="002F4983">
        <w:trPr>
          <w:trHeight w:val="427"/>
        </w:trPr>
        <w:tc>
          <w:tcPr>
            <w:tcW w:w="3519" w:type="dxa"/>
            <w:tcBorders>
              <w:top w:val="single" w:sz="4" w:space="0" w:color="auto"/>
              <w:left w:val="nil"/>
              <w:bottom w:val="single" w:sz="4" w:space="0" w:color="auto"/>
              <w:right w:val="nil"/>
            </w:tcBorders>
            <w:shd w:val="clear" w:color="auto" w:fill="E0EEF8" w:themeFill="accent2" w:themeFillTint="33"/>
            <w:hideMark/>
          </w:tcPr>
          <w:p w:rsidR="007167BE" w:rsidRPr="007167BE" w:rsidRDefault="007167BE" w:rsidP="007167BE">
            <w:pPr>
              <w:tabs>
                <w:tab w:val="left" w:pos="567"/>
              </w:tabs>
              <w:spacing w:line="240" w:lineRule="auto"/>
              <w:rPr>
                <w:rFonts w:cs="Arial"/>
                <w:b/>
                <w:szCs w:val="22"/>
                <w:lang w:val="fr-CH"/>
              </w:rPr>
            </w:pPr>
            <w:r w:rsidRPr="007167BE">
              <w:rPr>
                <w:rFonts w:cs="Arial"/>
                <w:b/>
                <w:szCs w:val="22"/>
                <w:lang w:val="fr-CH"/>
              </w:rPr>
              <w:t xml:space="preserve">Travail de clôture 1 </w:t>
            </w:r>
          </w:p>
          <w:p w:rsidR="007167BE" w:rsidRPr="007167BE" w:rsidRDefault="007167BE" w:rsidP="007167BE">
            <w:pPr>
              <w:rPr>
                <w:b/>
                <w:lang w:val="fr-CH"/>
              </w:rPr>
            </w:pPr>
            <w:r w:rsidRPr="007167BE">
              <w:rPr>
                <w:rFonts w:cs="Arial"/>
                <w:b/>
                <w:szCs w:val="22"/>
                <w:lang w:val="fr-CH"/>
              </w:rPr>
              <w:t>(2 leçons et travail de groupe)</w:t>
            </w:r>
          </w:p>
        </w:tc>
        <w:tc>
          <w:tcPr>
            <w:tcW w:w="5893" w:type="dxa"/>
            <w:tcBorders>
              <w:top w:val="single" w:sz="4" w:space="0" w:color="auto"/>
              <w:left w:val="nil"/>
              <w:bottom w:val="single" w:sz="4" w:space="0" w:color="auto"/>
              <w:right w:val="nil"/>
            </w:tcBorders>
            <w:shd w:val="clear" w:color="auto" w:fill="E0EEF8" w:themeFill="accent2" w:themeFillTint="33"/>
            <w:hideMark/>
          </w:tcPr>
          <w:p w:rsidR="007167BE" w:rsidRPr="007167BE" w:rsidRDefault="007167BE" w:rsidP="002F4983">
            <w:pPr>
              <w:rPr>
                <w:b/>
                <w:lang w:val="fr-CH"/>
              </w:rPr>
            </w:pPr>
            <w:r w:rsidRPr="007167BE">
              <w:rPr>
                <w:rFonts w:cs="Arial"/>
                <w:b/>
                <w:szCs w:val="22"/>
                <w:lang w:val="fr-CH"/>
              </w:rPr>
              <w:t>Affiche publicitaire ou bref spot publicitaire « Approvisionnement énergétique durable pour tous »</w:t>
            </w:r>
          </w:p>
        </w:tc>
      </w:tr>
      <w:tr w:rsidR="007167BE" w:rsidRPr="00313C92" w:rsidTr="002F4983">
        <w:trPr>
          <w:trHeight w:val="288"/>
        </w:trPr>
        <w:tc>
          <w:tcPr>
            <w:tcW w:w="3519" w:type="dxa"/>
            <w:tcBorders>
              <w:top w:val="single" w:sz="4" w:space="0" w:color="auto"/>
              <w:left w:val="nil"/>
              <w:bottom w:val="single" w:sz="4" w:space="0" w:color="auto"/>
              <w:right w:val="nil"/>
            </w:tcBorders>
            <w:hideMark/>
          </w:tcPr>
          <w:p w:rsidR="007167BE" w:rsidRPr="00C576D7" w:rsidRDefault="007167BE" w:rsidP="007167BE">
            <w:pPr>
              <w:rPr>
                <w:lang w:val="fr-CH"/>
              </w:rPr>
            </w:pPr>
            <w:r w:rsidRPr="00C576D7">
              <w:rPr>
                <w:lang w:val="fr-CH"/>
              </w:rPr>
              <w:t>Thème</w:t>
            </w:r>
          </w:p>
        </w:tc>
        <w:tc>
          <w:tcPr>
            <w:tcW w:w="5893" w:type="dxa"/>
            <w:tcBorders>
              <w:top w:val="single" w:sz="4" w:space="0" w:color="auto"/>
              <w:left w:val="nil"/>
              <w:bottom w:val="single" w:sz="4" w:space="0" w:color="auto"/>
              <w:right w:val="nil"/>
            </w:tcBorders>
            <w:hideMark/>
          </w:tcPr>
          <w:p w:rsidR="007167BE" w:rsidRPr="007167BE" w:rsidRDefault="007167BE" w:rsidP="007167BE">
            <w:pPr>
              <w:spacing w:line="276" w:lineRule="auto"/>
              <w:rPr>
                <w:lang w:val="fr-CH"/>
              </w:rPr>
            </w:pPr>
            <w:r w:rsidRPr="007167BE">
              <w:rPr>
                <w:lang w:val="fr-CH"/>
              </w:rPr>
              <w:t>Par groupes de 2 ou de 3, les apprenant(e)s approfondissent le thème choisi, réalisent une planification, mettent leurs idées en pratique et présentent le résultat devant la classe.</w:t>
            </w:r>
          </w:p>
        </w:tc>
      </w:tr>
      <w:tr w:rsidR="007167BE" w:rsidRPr="00313C92" w:rsidTr="002F4983">
        <w:trPr>
          <w:trHeight w:val="288"/>
        </w:trPr>
        <w:tc>
          <w:tcPr>
            <w:tcW w:w="3519" w:type="dxa"/>
            <w:tcBorders>
              <w:top w:val="single" w:sz="4" w:space="0" w:color="auto"/>
              <w:left w:val="nil"/>
              <w:bottom w:val="single" w:sz="4" w:space="0" w:color="auto"/>
              <w:right w:val="nil"/>
            </w:tcBorders>
            <w:hideMark/>
          </w:tcPr>
          <w:p w:rsidR="007167BE" w:rsidRPr="00C576D7" w:rsidRDefault="007167BE" w:rsidP="007167BE">
            <w:pPr>
              <w:rPr>
                <w:lang w:val="fr-CH"/>
              </w:rPr>
            </w:pPr>
            <w:r w:rsidRPr="00C576D7">
              <w:rPr>
                <w:lang w:val="fr-CH"/>
              </w:rPr>
              <w:t>Objectifs pédagogiques</w:t>
            </w:r>
          </w:p>
        </w:tc>
        <w:tc>
          <w:tcPr>
            <w:tcW w:w="5893" w:type="dxa"/>
            <w:tcBorders>
              <w:top w:val="single" w:sz="4" w:space="0" w:color="auto"/>
              <w:left w:val="nil"/>
              <w:bottom w:val="single" w:sz="4" w:space="0" w:color="auto"/>
              <w:right w:val="nil"/>
            </w:tcBorders>
            <w:hideMark/>
          </w:tcPr>
          <w:p w:rsidR="007167BE" w:rsidRPr="007167BE" w:rsidRDefault="007167BE" w:rsidP="007167BE">
            <w:pPr>
              <w:tabs>
                <w:tab w:val="left" w:pos="567"/>
              </w:tabs>
              <w:spacing w:line="240" w:lineRule="auto"/>
              <w:rPr>
                <w:lang w:val="fr-CH"/>
              </w:rPr>
            </w:pPr>
            <w:r w:rsidRPr="007167BE">
              <w:rPr>
                <w:lang w:val="fr-CH"/>
              </w:rPr>
              <w:t xml:space="preserve">Les apprenant(e)s... </w:t>
            </w:r>
          </w:p>
          <w:p w:rsidR="007167BE" w:rsidRPr="007167BE" w:rsidRDefault="007167BE" w:rsidP="007167BE">
            <w:pPr>
              <w:numPr>
                <w:ilvl w:val="0"/>
                <w:numId w:val="17"/>
              </w:numPr>
              <w:tabs>
                <w:tab w:val="left" w:pos="567"/>
              </w:tabs>
              <w:spacing w:line="240" w:lineRule="auto"/>
              <w:rPr>
                <w:lang w:val="fr-CH"/>
              </w:rPr>
            </w:pPr>
            <w:proofErr w:type="gramStart"/>
            <w:r w:rsidRPr="007167BE">
              <w:rPr>
                <w:lang w:val="fr-CH"/>
              </w:rPr>
              <w:t>travaillent</w:t>
            </w:r>
            <w:proofErr w:type="gramEnd"/>
            <w:r w:rsidRPr="007167BE">
              <w:rPr>
                <w:lang w:val="fr-CH"/>
              </w:rPr>
              <w:t xml:space="preserve"> de manière autonome sur un thème de leur choix dans le cadre des tâches définies ;</w:t>
            </w:r>
          </w:p>
          <w:p w:rsidR="007167BE" w:rsidRPr="007167BE" w:rsidRDefault="007167BE" w:rsidP="007167BE">
            <w:pPr>
              <w:numPr>
                <w:ilvl w:val="0"/>
                <w:numId w:val="17"/>
              </w:numPr>
              <w:tabs>
                <w:tab w:val="left" w:pos="567"/>
              </w:tabs>
              <w:spacing w:line="240" w:lineRule="auto"/>
              <w:rPr>
                <w:lang w:val="fr-CH"/>
              </w:rPr>
            </w:pPr>
            <w:proofErr w:type="gramStart"/>
            <w:r w:rsidRPr="007167BE">
              <w:rPr>
                <w:lang w:val="fr-CH"/>
              </w:rPr>
              <w:t>mettent</w:t>
            </w:r>
            <w:proofErr w:type="gramEnd"/>
            <w:r w:rsidRPr="007167BE">
              <w:rPr>
                <w:lang w:val="fr-CH"/>
              </w:rPr>
              <w:t xml:space="preserve"> en œuvre un projet intégralement (planification, organisation, mise en œuvre);</w:t>
            </w:r>
          </w:p>
          <w:p w:rsidR="007167BE" w:rsidRPr="007167BE" w:rsidRDefault="007167BE" w:rsidP="007167BE">
            <w:pPr>
              <w:numPr>
                <w:ilvl w:val="0"/>
                <w:numId w:val="17"/>
              </w:numPr>
              <w:tabs>
                <w:tab w:val="left" w:pos="567"/>
              </w:tabs>
              <w:spacing w:line="276" w:lineRule="auto"/>
              <w:rPr>
                <w:lang w:val="fr-CH"/>
              </w:rPr>
            </w:pPr>
            <w:r w:rsidRPr="007167BE">
              <w:rPr>
                <w:lang w:val="fr-CH"/>
              </w:rPr>
              <w:t>formulent les principaux éléments pour un exposé.</w:t>
            </w:r>
          </w:p>
        </w:tc>
      </w:tr>
      <w:tr w:rsidR="007167BE" w:rsidRPr="00313C92" w:rsidTr="002F4983">
        <w:trPr>
          <w:trHeight w:val="288"/>
        </w:trPr>
        <w:tc>
          <w:tcPr>
            <w:tcW w:w="3519" w:type="dxa"/>
            <w:tcBorders>
              <w:top w:val="single" w:sz="4" w:space="0" w:color="auto"/>
              <w:left w:val="nil"/>
              <w:bottom w:val="single" w:sz="4" w:space="0" w:color="auto"/>
              <w:right w:val="nil"/>
            </w:tcBorders>
            <w:hideMark/>
          </w:tcPr>
          <w:p w:rsidR="007167BE" w:rsidRPr="00C576D7" w:rsidRDefault="007167BE" w:rsidP="007167BE">
            <w:pPr>
              <w:rPr>
                <w:lang w:val="fr-CH"/>
              </w:rPr>
            </w:pPr>
            <w:r w:rsidRPr="00C576D7">
              <w:rPr>
                <w:lang w:val="fr-CH"/>
              </w:rPr>
              <w:t>Notions</w:t>
            </w:r>
          </w:p>
        </w:tc>
        <w:tc>
          <w:tcPr>
            <w:tcW w:w="5893" w:type="dxa"/>
            <w:tcBorders>
              <w:top w:val="single" w:sz="4" w:space="0" w:color="auto"/>
              <w:left w:val="nil"/>
              <w:bottom w:val="single" w:sz="4" w:space="0" w:color="auto"/>
              <w:right w:val="nil"/>
            </w:tcBorders>
            <w:hideMark/>
          </w:tcPr>
          <w:p w:rsidR="007167BE" w:rsidRPr="007167BE" w:rsidRDefault="007167BE" w:rsidP="007167BE">
            <w:pPr>
              <w:tabs>
                <w:tab w:val="left" w:pos="567"/>
              </w:tabs>
              <w:spacing w:line="240" w:lineRule="auto"/>
              <w:rPr>
                <w:lang w:val="fr-CH"/>
              </w:rPr>
            </w:pPr>
            <w:r w:rsidRPr="007167BE">
              <w:rPr>
                <w:lang w:val="fr-CH"/>
              </w:rPr>
              <w:t>Approvisionnement énergétique durable, travail de projet</w:t>
            </w:r>
          </w:p>
        </w:tc>
      </w:tr>
    </w:tbl>
    <w:p w:rsidR="007167BE" w:rsidRPr="007167BE" w:rsidRDefault="007167BE" w:rsidP="007167BE">
      <w:pPr>
        <w:rPr>
          <w:rFonts w:ascii="Arial" w:eastAsia="Times New Roman" w:hAnsi="Arial" w:cs="Times New Roman"/>
          <w:szCs w:val="24"/>
          <w:lang w:val="fr-CH" w:eastAsia="de-DE"/>
        </w:rPr>
      </w:pPr>
    </w:p>
    <w:tbl>
      <w:tblPr>
        <w:tblW w:w="0" w:type="auto"/>
        <w:tblBorders>
          <w:bottom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010"/>
        <w:gridCol w:w="3085"/>
        <w:gridCol w:w="1317"/>
      </w:tblGrid>
      <w:tr w:rsidR="007167BE" w:rsidRPr="00A46852" w:rsidTr="007167BE">
        <w:trPr>
          <w:trHeight w:val="427"/>
        </w:trPr>
        <w:tc>
          <w:tcPr>
            <w:tcW w:w="5010" w:type="dxa"/>
            <w:tcBorders>
              <w:top w:val="single" w:sz="4" w:space="0" w:color="auto"/>
              <w:left w:val="nil"/>
              <w:bottom w:val="single" w:sz="4" w:space="0" w:color="auto"/>
              <w:right w:val="nil"/>
            </w:tcBorders>
            <w:shd w:val="clear" w:color="auto" w:fill="E0EEF8" w:themeFill="accent2" w:themeFillTint="33"/>
            <w:vAlign w:val="center"/>
            <w:hideMark/>
          </w:tcPr>
          <w:p w:rsidR="007167BE" w:rsidRPr="007167BE" w:rsidRDefault="007167BE" w:rsidP="007167BE">
            <w:pPr>
              <w:tabs>
                <w:tab w:val="left" w:pos="567"/>
              </w:tabs>
              <w:spacing w:line="240" w:lineRule="auto"/>
              <w:rPr>
                <w:rFonts w:cs="Arial"/>
                <w:b/>
                <w:szCs w:val="22"/>
                <w:lang w:val="fr-CH"/>
              </w:rPr>
            </w:pPr>
            <w:r w:rsidRPr="007167BE">
              <w:rPr>
                <w:rFonts w:cs="Arial"/>
                <w:b/>
                <w:szCs w:val="22"/>
                <w:lang w:val="fr-CH"/>
              </w:rPr>
              <w:t>Contenu pédagogique</w:t>
            </w:r>
          </w:p>
        </w:tc>
        <w:tc>
          <w:tcPr>
            <w:tcW w:w="3085" w:type="dxa"/>
            <w:tcBorders>
              <w:top w:val="single" w:sz="4" w:space="0" w:color="auto"/>
              <w:left w:val="nil"/>
              <w:bottom w:val="single" w:sz="4" w:space="0" w:color="auto"/>
              <w:right w:val="nil"/>
            </w:tcBorders>
            <w:shd w:val="clear" w:color="auto" w:fill="E0EEF8" w:themeFill="accent2" w:themeFillTint="33"/>
            <w:vAlign w:val="center"/>
            <w:hideMark/>
          </w:tcPr>
          <w:p w:rsidR="007167BE" w:rsidRPr="007167BE" w:rsidRDefault="007167BE" w:rsidP="007167BE">
            <w:pPr>
              <w:tabs>
                <w:tab w:val="left" w:pos="567"/>
              </w:tabs>
              <w:spacing w:line="240" w:lineRule="auto"/>
              <w:rPr>
                <w:rFonts w:cs="Arial"/>
                <w:b/>
                <w:szCs w:val="22"/>
                <w:lang w:val="fr-CH"/>
              </w:rPr>
            </w:pPr>
            <w:r w:rsidRPr="007167BE">
              <w:rPr>
                <w:rFonts w:cs="Arial"/>
                <w:b/>
                <w:szCs w:val="22"/>
                <w:lang w:val="fr-CH"/>
              </w:rPr>
              <w:t xml:space="preserve">Doc. / mat. / </w:t>
            </w:r>
            <w:proofErr w:type="spellStart"/>
            <w:r w:rsidRPr="007167BE">
              <w:rPr>
                <w:rFonts w:cs="Arial"/>
                <w:b/>
                <w:szCs w:val="22"/>
                <w:lang w:val="fr-CH"/>
              </w:rPr>
              <w:t>prod</w:t>
            </w:r>
            <w:proofErr w:type="spellEnd"/>
            <w:r w:rsidRPr="007167BE">
              <w:rPr>
                <w:rFonts w:cs="Arial"/>
                <w:b/>
                <w:szCs w:val="22"/>
                <w:lang w:val="fr-CH"/>
              </w:rPr>
              <w:t>.</w:t>
            </w:r>
          </w:p>
        </w:tc>
        <w:tc>
          <w:tcPr>
            <w:tcW w:w="1317" w:type="dxa"/>
            <w:tcBorders>
              <w:top w:val="single" w:sz="4" w:space="0" w:color="auto"/>
              <w:left w:val="nil"/>
              <w:bottom w:val="single" w:sz="4" w:space="0" w:color="auto"/>
              <w:right w:val="nil"/>
            </w:tcBorders>
            <w:shd w:val="clear" w:color="auto" w:fill="E0EEF8" w:themeFill="accent2" w:themeFillTint="33"/>
            <w:vAlign w:val="center"/>
            <w:hideMark/>
          </w:tcPr>
          <w:p w:rsidR="007167BE" w:rsidRPr="007167BE" w:rsidRDefault="007167BE" w:rsidP="007167BE">
            <w:pPr>
              <w:tabs>
                <w:tab w:val="left" w:pos="567"/>
              </w:tabs>
              <w:spacing w:line="240" w:lineRule="auto"/>
              <w:rPr>
                <w:rFonts w:cs="Arial"/>
                <w:b/>
                <w:szCs w:val="22"/>
                <w:lang w:val="fr-CH"/>
              </w:rPr>
            </w:pPr>
            <w:r w:rsidRPr="007167BE">
              <w:rPr>
                <w:rFonts w:cs="Arial"/>
                <w:b/>
                <w:szCs w:val="22"/>
                <w:lang w:val="fr-CH"/>
              </w:rPr>
              <w:t>Durée</w:t>
            </w:r>
          </w:p>
        </w:tc>
      </w:tr>
      <w:tr w:rsidR="007167BE" w:rsidRPr="00A46852" w:rsidTr="002F4983">
        <w:trPr>
          <w:trHeight w:val="288"/>
        </w:trPr>
        <w:tc>
          <w:tcPr>
            <w:tcW w:w="5010" w:type="dxa"/>
            <w:tcBorders>
              <w:top w:val="single" w:sz="4" w:space="0" w:color="auto"/>
              <w:left w:val="nil"/>
              <w:bottom w:val="single" w:sz="4" w:space="0" w:color="auto"/>
              <w:right w:val="nil"/>
            </w:tcBorders>
          </w:tcPr>
          <w:p w:rsidR="007167BE" w:rsidRPr="007167BE" w:rsidRDefault="007167BE" w:rsidP="007167BE">
            <w:pPr>
              <w:pStyle w:val="Listenabsatz"/>
              <w:numPr>
                <w:ilvl w:val="0"/>
                <w:numId w:val="23"/>
              </w:numPr>
              <w:tabs>
                <w:tab w:val="left" w:pos="454"/>
              </w:tabs>
              <w:spacing w:line="240" w:lineRule="auto"/>
              <w:rPr>
                <w:lang w:val="fr-CH"/>
              </w:rPr>
            </w:pPr>
            <w:r w:rsidRPr="007167BE">
              <w:rPr>
                <w:lang w:val="fr-CH"/>
              </w:rPr>
              <w:t xml:space="preserve">Les apprenant(e)s sont introduit(e)s à leur mission (contenu, exigences, durée, moyens auxiliaires, critères d’évaluation, </w:t>
            </w:r>
            <w:proofErr w:type="spellStart"/>
            <w:r w:rsidRPr="007167BE">
              <w:rPr>
                <w:lang w:val="fr-CH"/>
              </w:rPr>
              <w:t>év</w:t>
            </w:r>
            <w:proofErr w:type="spellEnd"/>
            <w:r w:rsidRPr="007167BE">
              <w:rPr>
                <w:lang w:val="fr-CH"/>
              </w:rPr>
              <w:t xml:space="preserve">. </w:t>
            </w:r>
            <w:proofErr w:type="gramStart"/>
            <w:r w:rsidRPr="007167BE">
              <w:rPr>
                <w:lang w:val="fr-CH"/>
              </w:rPr>
              <w:t>montrer</w:t>
            </w:r>
            <w:proofErr w:type="gramEnd"/>
            <w:r w:rsidRPr="007167BE">
              <w:rPr>
                <w:lang w:val="fr-CH"/>
              </w:rPr>
              <w:t xml:space="preserve"> de bons exemples d’affiches/spots publicitaires) et ont la possibilité de poser des questions. </w:t>
            </w:r>
          </w:p>
          <w:p w:rsidR="007167BE" w:rsidRPr="007167BE" w:rsidRDefault="007167BE" w:rsidP="007167BE">
            <w:pPr>
              <w:pStyle w:val="Listenabsatz"/>
              <w:numPr>
                <w:ilvl w:val="0"/>
                <w:numId w:val="23"/>
              </w:numPr>
              <w:tabs>
                <w:tab w:val="left" w:pos="454"/>
              </w:tabs>
              <w:spacing w:line="240" w:lineRule="auto"/>
              <w:rPr>
                <w:lang w:val="fr-CH"/>
              </w:rPr>
            </w:pPr>
            <w:r w:rsidRPr="007167BE">
              <w:rPr>
                <w:lang w:val="fr-CH"/>
              </w:rPr>
              <w:t>Les apprenant(e)s forment des groupes, commencent à planifier leur projet et, le cas échéant, à le mettre en œuvre.</w:t>
            </w:r>
          </w:p>
          <w:p w:rsidR="007167BE" w:rsidRPr="007167BE" w:rsidRDefault="007167BE" w:rsidP="007167BE">
            <w:pPr>
              <w:pStyle w:val="Listenabsatz"/>
              <w:numPr>
                <w:ilvl w:val="0"/>
                <w:numId w:val="24"/>
              </w:numPr>
              <w:tabs>
                <w:tab w:val="left" w:pos="567"/>
              </w:tabs>
              <w:spacing w:line="240" w:lineRule="auto"/>
              <w:rPr>
                <w:lang w:val="fr-CH"/>
              </w:rPr>
            </w:pPr>
            <w:r w:rsidRPr="007167BE">
              <w:rPr>
                <w:lang w:val="fr-CH"/>
              </w:rPr>
              <w:t xml:space="preserve">Les apprenant(e)s s’organisent dans leurs groupes et disposent de </w:t>
            </w:r>
            <w:r w:rsidRPr="007167BE">
              <w:rPr>
                <w:highlight w:val="yellow"/>
                <w:lang w:val="fr-CH"/>
              </w:rPr>
              <w:t>XX</w:t>
            </w:r>
            <w:r w:rsidRPr="007167BE">
              <w:rPr>
                <w:lang w:val="fr-CH"/>
              </w:rPr>
              <w:t xml:space="preserve"> semaines pour la mise en œuvre </w:t>
            </w:r>
          </w:p>
          <w:p w:rsidR="007167BE" w:rsidRPr="007167BE" w:rsidRDefault="007167BE" w:rsidP="007167BE">
            <w:pPr>
              <w:pStyle w:val="Listenabsatz"/>
              <w:numPr>
                <w:ilvl w:val="0"/>
                <w:numId w:val="24"/>
              </w:numPr>
              <w:tabs>
                <w:tab w:val="left" w:pos="567"/>
              </w:tabs>
              <w:spacing w:line="240" w:lineRule="auto"/>
              <w:rPr>
                <w:lang w:val="fr-CH"/>
              </w:rPr>
            </w:pPr>
            <w:r w:rsidRPr="007167BE">
              <w:rPr>
                <w:lang w:val="fr-CH"/>
              </w:rPr>
              <w:t xml:space="preserve">Exposé le </w:t>
            </w:r>
            <w:r w:rsidRPr="007167BE">
              <w:rPr>
                <w:highlight w:val="yellow"/>
                <w:lang w:val="fr-CH"/>
              </w:rPr>
              <w:t>XX</w:t>
            </w:r>
          </w:p>
          <w:p w:rsidR="007167BE" w:rsidRPr="007167BE" w:rsidRDefault="007167BE" w:rsidP="007167BE">
            <w:pPr>
              <w:pStyle w:val="Listenabsatz"/>
              <w:tabs>
                <w:tab w:val="left" w:pos="567"/>
              </w:tabs>
              <w:ind w:left="927"/>
              <w:rPr>
                <w:lang w:val="fr-CH"/>
              </w:rPr>
            </w:pPr>
          </w:p>
          <w:p w:rsidR="007167BE" w:rsidRPr="007167BE" w:rsidRDefault="007167BE" w:rsidP="007167BE">
            <w:pPr>
              <w:pStyle w:val="Listenabsatz"/>
              <w:numPr>
                <w:ilvl w:val="0"/>
                <w:numId w:val="23"/>
              </w:numPr>
              <w:rPr>
                <w:lang w:val="fr-CH"/>
              </w:rPr>
            </w:pPr>
            <w:r w:rsidRPr="007167BE">
              <w:rPr>
                <w:lang w:val="fr-CH"/>
              </w:rPr>
              <w:t xml:space="preserve">Les groupes présentent leurs affiches publicitaires ou leurs brefs spots publicitaires, expliquent les réflexions sous-jacentes et répondent aux questions. </w:t>
            </w:r>
          </w:p>
        </w:tc>
        <w:tc>
          <w:tcPr>
            <w:tcW w:w="3085" w:type="dxa"/>
            <w:tcBorders>
              <w:top w:val="single" w:sz="4" w:space="0" w:color="auto"/>
              <w:left w:val="nil"/>
              <w:bottom w:val="single" w:sz="4" w:space="0" w:color="auto"/>
              <w:right w:val="nil"/>
            </w:tcBorders>
          </w:tcPr>
          <w:p w:rsidR="007167BE" w:rsidRPr="007167BE" w:rsidRDefault="007167BE" w:rsidP="007167BE">
            <w:pPr>
              <w:pStyle w:val="Listenabsatz"/>
              <w:tabs>
                <w:tab w:val="left" w:pos="567"/>
              </w:tabs>
              <w:spacing w:line="240" w:lineRule="auto"/>
              <w:ind w:left="0"/>
              <w:contextualSpacing w:val="0"/>
              <w:rPr>
                <w:lang w:val="fr-CH"/>
              </w:rPr>
            </w:pPr>
            <w:r w:rsidRPr="007167BE">
              <w:rPr>
                <w:lang w:val="fr-CH"/>
              </w:rPr>
              <w:t xml:space="preserve">Feuille présentant la mission de travail clairement formulée </w:t>
            </w:r>
          </w:p>
          <w:p w:rsidR="007167BE" w:rsidRPr="007167BE" w:rsidRDefault="007167BE" w:rsidP="007167BE">
            <w:pPr>
              <w:pStyle w:val="Listenabsatz"/>
              <w:tabs>
                <w:tab w:val="left" w:pos="567"/>
              </w:tabs>
              <w:spacing w:line="240" w:lineRule="auto"/>
              <w:ind w:left="0"/>
              <w:contextualSpacing w:val="0"/>
              <w:rPr>
                <w:lang w:val="fr-CH"/>
              </w:rPr>
            </w:pPr>
          </w:p>
          <w:p w:rsidR="007167BE" w:rsidRPr="007167BE" w:rsidRDefault="007167BE" w:rsidP="007167BE">
            <w:pPr>
              <w:pStyle w:val="Listenabsatz"/>
              <w:tabs>
                <w:tab w:val="left" w:pos="567"/>
              </w:tabs>
              <w:spacing w:line="240" w:lineRule="auto"/>
              <w:ind w:left="0"/>
              <w:contextualSpacing w:val="0"/>
              <w:rPr>
                <w:lang w:val="fr-CH"/>
              </w:rPr>
            </w:pPr>
            <w:r w:rsidRPr="007167BE">
              <w:rPr>
                <w:lang w:val="fr-CH"/>
              </w:rPr>
              <w:t>Bons exemples comme source d’inspiration</w:t>
            </w:r>
          </w:p>
          <w:p w:rsidR="007167BE" w:rsidRPr="007167BE" w:rsidRDefault="007167BE" w:rsidP="007167BE">
            <w:pPr>
              <w:pStyle w:val="Listenabsatz"/>
              <w:tabs>
                <w:tab w:val="left" w:pos="567"/>
              </w:tabs>
              <w:spacing w:line="240" w:lineRule="auto"/>
              <w:ind w:left="0"/>
              <w:contextualSpacing w:val="0"/>
              <w:rPr>
                <w:lang w:val="fr-CH"/>
              </w:rPr>
            </w:pPr>
          </w:p>
          <w:p w:rsidR="007167BE" w:rsidRPr="007167BE" w:rsidRDefault="007167BE" w:rsidP="007167BE">
            <w:pPr>
              <w:rPr>
                <w:lang w:val="fr-CH"/>
              </w:rPr>
            </w:pPr>
            <w:proofErr w:type="spellStart"/>
            <w:r w:rsidRPr="007167BE">
              <w:rPr>
                <w:lang w:val="fr-CH"/>
              </w:rPr>
              <w:t>Év</w:t>
            </w:r>
            <w:proofErr w:type="spellEnd"/>
            <w:r w:rsidRPr="007167BE">
              <w:rPr>
                <w:lang w:val="fr-CH"/>
              </w:rPr>
              <w:t>. aides auxiliaires (littérature, références de sites Internet, etc.)</w:t>
            </w:r>
          </w:p>
        </w:tc>
        <w:tc>
          <w:tcPr>
            <w:tcW w:w="1317" w:type="dxa"/>
            <w:tcBorders>
              <w:top w:val="single" w:sz="4" w:space="0" w:color="auto"/>
              <w:left w:val="nil"/>
              <w:bottom w:val="single" w:sz="4" w:space="0" w:color="auto"/>
              <w:right w:val="nil"/>
            </w:tcBorders>
          </w:tcPr>
          <w:p w:rsidR="007167BE" w:rsidRPr="007167BE" w:rsidRDefault="007167BE" w:rsidP="007167BE">
            <w:pPr>
              <w:spacing w:line="240" w:lineRule="auto"/>
              <w:rPr>
                <w:lang w:val="fr-CH"/>
              </w:rPr>
            </w:pPr>
            <w:r w:rsidRPr="007167BE">
              <w:rPr>
                <w:lang w:val="fr-CH"/>
              </w:rPr>
              <w:t>20 min.</w:t>
            </w:r>
          </w:p>
          <w:p w:rsidR="007167BE" w:rsidRPr="007167BE" w:rsidRDefault="007167BE" w:rsidP="007167BE">
            <w:pPr>
              <w:spacing w:line="240" w:lineRule="auto"/>
              <w:rPr>
                <w:lang w:val="fr-CH"/>
              </w:rPr>
            </w:pPr>
          </w:p>
          <w:p w:rsidR="007167BE" w:rsidRPr="007167BE" w:rsidRDefault="007167BE" w:rsidP="007167BE">
            <w:pPr>
              <w:spacing w:line="240" w:lineRule="auto"/>
              <w:rPr>
                <w:lang w:val="fr-CH"/>
              </w:rPr>
            </w:pPr>
          </w:p>
          <w:p w:rsidR="007167BE" w:rsidRPr="007167BE" w:rsidRDefault="007167BE" w:rsidP="007167BE">
            <w:pPr>
              <w:spacing w:line="240" w:lineRule="auto"/>
              <w:rPr>
                <w:lang w:val="fr-CH"/>
              </w:rPr>
            </w:pPr>
          </w:p>
          <w:p w:rsidR="007167BE" w:rsidRPr="007167BE" w:rsidRDefault="007167BE" w:rsidP="007167BE">
            <w:pPr>
              <w:spacing w:line="240" w:lineRule="auto"/>
              <w:rPr>
                <w:lang w:val="fr-CH"/>
              </w:rPr>
            </w:pPr>
          </w:p>
          <w:p w:rsidR="007167BE" w:rsidRPr="007167BE" w:rsidRDefault="007167BE" w:rsidP="007167BE">
            <w:pPr>
              <w:spacing w:line="240" w:lineRule="auto"/>
              <w:rPr>
                <w:lang w:val="fr-CH"/>
              </w:rPr>
            </w:pPr>
          </w:p>
          <w:p w:rsidR="007167BE" w:rsidRPr="007167BE" w:rsidRDefault="007167BE" w:rsidP="007167BE">
            <w:pPr>
              <w:spacing w:line="240" w:lineRule="auto"/>
              <w:rPr>
                <w:lang w:val="fr-CH"/>
              </w:rPr>
            </w:pPr>
            <w:r w:rsidRPr="007167BE">
              <w:rPr>
                <w:lang w:val="fr-CH"/>
              </w:rPr>
              <w:t>25 min.</w:t>
            </w:r>
          </w:p>
          <w:p w:rsidR="007167BE" w:rsidRPr="007167BE" w:rsidRDefault="007167BE" w:rsidP="007167BE">
            <w:pPr>
              <w:spacing w:line="240" w:lineRule="auto"/>
              <w:rPr>
                <w:lang w:val="fr-CH"/>
              </w:rPr>
            </w:pPr>
          </w:p>
          <w:p w:rsidR="007167BE" w:rsidRPr="007167BE" w:rsidRDefault="007167BE" w:rsidP="007167BE">
            <w:pPr>
              <w:spacing w:line="240" w:lineRule="auto"/>
              <w:rPr>
                <w:lang w:val="fr-CH"/>
              </w:rPr>
            </w:pPr>
          </w:p>
          <w:p w:rsidR="007167BE" w:rsidRPr="007167BE" w:rsidRDefault="007167BE" w:rsidP="007167BE">
            <w:pPr>
              <w:spacing w:line="240" w:lineRule="auto"/>
              <w:rPr>
                <w:lang w:val="fr-CH"/>
              </w:rPr>
            </w:pPr>
          </w:p>
          <w:p w:rsidR="007167BE" w:rsidRPr="007167BE" w:rsidRDefault="007167BE" w:rsidP="007167BE">
            <w:pPr>
              <w:spacing w:line="240" w:lineRule="auto"/>
              <w:rPr>
                <w:lang w:val="fr-CH"/>
              </w:rPr>
            </w:pPr>
          </w:p>
          <w:p w:rsidR="007167BE" w:rsidRDefault="007167BE" w:rsidP="007167BE">
            <w:pPr>
              <w:spacing w:line="240" w:lineRule="auto"/>
              <w:rPr>
                <w:lang w:val="fr-CH"/>
              </w:rPr>
            </w:pPr>
          </w:p>
          <w:p w:rsidR="007167BE" w:rsidRDefault="007167BE" w:rsidP="007167BE">
            <w:pPr>
              <w:spacing w:line="240" w:lineRule="auto"/>
              <w:rPr>
                <w:lang w:val="fr-CH"/>
              </w:rPr>
            </w:pPr>
          </w:p>
          <w:p w:rsidR="007167BE" w:rsidRPr="007167BE" w:rsidRDefault="007167BE" w:rsidP="007167BE">
            <w:pPr>
              <w:spacing w:line="240" w:lineRule="auto"/>
              <w:rPr>
                <w:lang w:val="fr-CH"/>
              </w:rPr>
            </w:pPr>
          </w:p>
          <w:p w:rsidR="007167BE" w:rsidRPr="007167BE" w:rsidRDefault="007167BE" w:rsidP="007167BE">
            <w:pPr>
              <w:spacing w:line="240" w:lineRule="auto"/>
              <w:rPr>
                <w:lang w:val="fr-CH"/>
              </w:rPr>
            </w:pPr>
            <w:r w:rsidRPr="007167BE">
              <w:rPr>
                <w:lang w:val="fr-CH"/>
              </w:rPr>
              <w:t>45 min.</w:t>
            </w:r>
          </w:p>
        </w:tc>
      </w:tr>
    </w:tbl>
    <w:p w:rsidR="007167BE" w:rsidRDefault="007167BE" w:rsidP="007167BE">
      <w:pPr>
        <w:rPr>
          <w:rFonts w:ascii="Arial" w:eastAsia="Times New Roman" w:hAnsi="Arial" w:cs="Times New Roman"/>
          <w:szCs w:val="24"/>
          <w:lang w:eastAsia="de-DE"/>
        </w:rPr>
      </w:pPr>
      <w:r>
        <w:br w:type="page"/>
      </w:r>
    </w:p>
    <w:tbl>
      <w:tblPr>
        <w:tblW w:w="0" w:type="auto"/>
        <w:tblBorders>
          <w:bottom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517"/>
        <w:gridCol w:w="5895"/>
      </w:tblGrid>
      <w:tr w:rsidR="007167BE" w:rsidRPr="00313C92" w:rsidTr="008B4D34">
        <w:trPr>
          <w:trHeight w:val="427"/>
        </w:trPr>
        <w:tc>
          <w:tcPr>
            <w:tcW w:w="3517" w:type="dxa"/>
            <w:tcBorders>
              <w:top w:val="single" w:sz="4" w:space="0" w:color="auto"/>
              <w:left w:val="nil"/>
              <w:bottom w:val="single" w:sz="4" w:space="0" w:color="auto"/>
              <w:right w:val="nil"/>
            </w:tcBorders>
            <w:shd w:val="clear" w:color="auto" w:fill="E0EEF8" w:themeFill="accent2" w:themeFillTint="33"/>
            <w:hideMark/>
          </w:tcPr>
          <w:p w:rsidR="007167BE" w:rsidRPr="007167BE" w:rsidRDefault="007167BE" w:rsidP="007167BE">
            <w:pPr>
              <w:tabs>
                <w:tab w:val="left" w:pos="567"/>
              </w:tabs>
              <w:spacing w:line="240" w:lineRule="auto"/>
              <w:rPr>
                <w:rFonts w:cs="Arial"/>
                <w:b/>
                <w:szCs w:val="22"/>
                <w:lang w:val="fr-CH"/>
              </w:rPr>
            </w:pPr>
            <w:r w:rsidRPr="007167BE">
              <w:rPr>
                <w:rFonts w:cs="Arial"/>
                <w:b/>
                <w:szCs w:val="22"/>
                <w:lang w:val="fr-CH"/>
              </w:rPr>
              <w:lastRenderedPageBreak/>
              <w:t>Travail de clôture 2 (2 leçons et travail de groupe)</w:t>
            </w:r>
          </w:p>
        </w:tc>
        <w:tc>
          <w:tcPr>
            <w:tcW w:w="5895" w:type="dxa"/>
            <w:tcBorders>
              <w:top w:val="single" w:sz="4" w:space="0" w:color="auto"/>
              <w:left w:val="nil"/>
              <w:bottom w:val="single" w:sz="4" w:space="0" w:color="auto"/>
              <w:right w:val="nil"/>
            </w:tcBorders>
            <w:shd w:val="clear" w:color="auto" w:fill="E0EEF8" w:themeFill="accent2" w:themeFillTint="33"/>
            <w:hideMark/>
          </w:tcPr>
          <w:p w:rsidR="007167BE" w:rsidRPr="007167BE" w:rsidRDefault="007167BE" w:rsidP="007167BE">
            <w:pPr>
              <w:tabs>
                <w:tab w:val="left" w:pos="567"/>
              </w:tabs>
              <w:spacing w:line="240" w:lineRule="auto"/>
              <w:rPr>
                <w:rFonts w:cs="Arial"/>
                <w:b/>
                <w:szCs w:val="22"/>
                <w:lang w:val="fr-CH"/>
              </w:rPr>
            </w:pPr>
            <w:r w:rsidRPr="007167BE">
              <w:rPr>
                <w:rFonts w:cs="Arial"/>
                <w:b/>
                <w:szCs w:val="22"/>
                <w:lang w:val="fr-CH"/>
              </w:rPr>
              <w:t>Documentation d’un petit projet en lien avec le thème de l’énergie</w:t>
            </w:r>
          </w:p>
        </w:tc>
      </w:tr>
      <w:tr w:rsidR="007167BE" w:rsidRPr="00313C92" w:rsidTr="002F4983">
        <w:trPr>
          <w:trHeight w:val="288"/>
        </w:trPr>
        <w:tc>
          <w:tcPr>
            <w:tcW w:w="3517" w:type="dxa"/>
            <w:tcBorders>
              <w:top w:val="single" w:sz="4" w:space="0" w:color="auto"/>
              <w:left w:val="nil"/>
              <w:bottom w:val="single" w:sz="4" w:space="0" w:color="auto"/>
              <w:right w:val="nil"/>
            </w:tcBorders>
            <w:hideMark/>
          </w:tcPr>
          <w:p w:rsidR="007167BE" w:rsidRPr="00C576D7" w:rsidRDefault="007167BE" w:rsidP="007167BE">
            <w:pPr>
              <w:rPr>
                <w:lang w:val="fr-CH"/>
              </w:rPr>
            </w:pPr>
            <w:r w:rsidRPr="00C576D7">
              <w:rPr>
                <w:lang w:val="fr-CH"/>
              </w:rPr>
              <w:t>Thème</w:t>
            </w:r>
          </w:p>
        </w:tc>
        <w:tc>
          <w:tcPr>
            <w:tcW w:w="5895" w:type="dxa"/>
            <w:tcBorders>
              <w:top w:val="single" w:sz="4" w:space="0" w:color="auto"/>
              <w:left w:val="nil"/>
              <w:bottom w:val="single" w:sz="4" w:space="0" w:color="auto"/>
              <w:right w:val="nil"/>
            </w:tcBorders>
            <w:hideMark/>
          </w:tcPr>
          <w:p w:rsidR="007167BE" w:rsidRPr="007167BE" w:rsidRDefault="007167BE" w:rsidP="007167BE">
            <w:pPr>
              <w:rPr>
                <w:lang w:val="fr-CH"/>
              </w:rPr>
            </w:pPr>
            <w:r w:rsidRPr="007167BE">
              <w:rPr>
                <w:lang w:val="fr-CH"/>
              </w:rPr>
              <w:t>Les apprenant(e)s réfléchissent par groupes de 2 ou 3 à ce qu’ils souhaitent documenter. Il peut s’agir de lieux en lien avec l’énergie, d’observations, d’expériences, etc. L’essentiel est que les idées soient aussi proches que possible du quotidien des apprenant(e)s (par ex. observations sur le fait d’éteindre ou non la lumière en quittant une pièce, vivre avec 2000 watts, visite d’une centrale électrique locale, comparaison de produits en termes d’efficacité énergétique). Ensuite, les apprenant(e)s rédigent un rapport d’env. 5 pages sur leurs découvertes et les expériences réalisées. La documentation comporte une partie théorique introductive et une réflexion finale sur le thème et le travail de projet.</w:t>
            </w:r>
          </w:p>
        </w:tc>
      </w:tr>
      <w:tr w:rsidR="007167BE" w:rsidTr="002F4983">
        <w:trPr>
          <w:trHeight w:val="288"/>
        </w:trPr>
        <w:tc>
          <w:tcPr>
            <w:tcW w:w="3517" w:type="dxa"/>
            <w:tcBorders>
              <w:top w:val="single" w:sz="4" w:space="0" w:color="auto"/>
              <w:left w:val="nil"/>
              <w:bottom w:val="single" w:sz="4" w:space="0" w:color="auto"/>
              <w:right w:val="nil"/>
            </w:tcBorders>
            <w:hideMark/>
          </w:tcPr>
          <w:p w:rsidR="007167BE" w:rsidRPr="00C576D7" w:rsidRDefault="007167BE" w:rsidP="007167BE">
            <w:pPr>
              <w:rPr>
                <w:lang w:val="fr-CH"/>
              </w:rPr>
            </w:pPr>
            <w:r w:rsidRPr="00C576D7">
              <w:rPr>
                <w:lang w:val="fr-CH"/>
              </w:rPr>
              <w:t>Objectifs pédagogiques</w:t>
            </w:r>
          </w:p>
        </w:tc>
        <w:tc>
          <w:tcPr>
            <w:tcW w:w="5895" w:type="dxa"/>
            <w:tcBorders>
              <w:top w:val="single" w:sz="4" w:space="0" w:color="auto"/>
              <w:left w:val="nil"/>
              <w:bottom w:val="single" w:sz="4" w:space="0" w:color="auto"/>
              <w:right w:val="nil"/>
            </w:tcBorders>
            <w:hideMark/>
          </w:tcPr>
          <w:p w:rsidR="007167BE" w:rsidRPr="007167BE" w:rsidRDefault="007167BE" w:rsidP="007167BE">
            <w:pPr>
              <w:rPr>
                <w:lang w:val="fr-CH"/>
              </w:rPr>
            </w:pPr>
            <w:r w:rsidRPr="007167BE">
              <w:rPr>
                <w:lang w:val="fr-CH"/>
              </w:rPr>
              <w:t xml:space="preserve">Les apprenant(e)s... </w:t>
            </w:r>
          </w:p>
          <w:p w:rsidR="007167BE" w:rsidRPr="007167BE" w:rsidRDefault="007167BE" w:rsidP="007167BE">
            <w:pPr>
              <w:numPr>
                <w:ilvl w:val="0"/>
                <w:numId w:val="17"/>
              </w:numPr>
              <w:rPr>
                <w:lang w:val="fr-CH"/>
              </w:rPr>
            </w:pPr>
            <w:proofErr w:type="gramStart"/>
            <w:r w:rsidRPr="007167BE">
              <w:rPr>
                <w:lang w:val="fr-CH"/>
              </w:rPr>
              <w:t>travaillent</w:t>
            </w:r>
            <w:proofErr w:type="gramEnd"/>
            <w:r w:rsidRPr="007167BE">
              <w:rPr>
                <w:lang w:val="fr-CH"/>
              </w:rPr>
              <w:t xml:space="preserve"> de manière intensive sur une thématique de leur choix dans le cadre des tâches définies ;</w:t>
            </w:r>
          </w:p>
          <w:p w:rsidR="007167BE" w:rsidRPr="007167BE" w:rsidRDefault="007167BE" w:rsidP="007167BE">
            <w:pPr>
              <w:numPr>
                <w:ilvl w:val="0"/>
                <w:numId w:val="17"/>
              </w:numPr>
              <w:rPr>
                <w:lang w:val="fr-CH"/>
              </w:rPr>
            </w:pPr>
            <w:proofErr w:type="gramStart"/>
            <w:r w:rsidRPr="007167BE">
              <w:rPr>
                <w:lang w:val="fr-CH"/>
              </w:rPr>
              <w:t>mettent</w:t>
            </w:r>
            <w:proofErr w:type="gramEnd"/>
            <w:r w:rsidRPr="007167BE">
              <w:rPr>
                <w:lang w:val="fr-CH"/>
              </w:rPr>
              <w:t xml:space="preserve"> en œuvre un projet intégralement (planification, organisation, mise en œuvre, documentation) ;</w:t>
            </w:r>
          </w:p>
          <w:p w:rsidR="007167BE" w:rsidRPr="007167BE" w:rsidRDefault="007167BE" w:rsidP="007167BE">
            <w:pPr>
              <w:numPr>
                <w:ilvl w:val="0"/>
                <w:numId w:val="17"/>
              </w:numPr>
              <w:rPr>
                <w:lang w:val="fr-CH"/>
              </w:rPr>
            </w:pPr>
            <w:proofErr w:type="gramStart"/>
            <w:r w:rsidRPr="007167BE">
              <w:rPr>
                <w:lang w:val="fr-CH"/>
              </w:rPr>
              <w:t>élaborent</w:t>
            </w:r>
            <w:proofErr w:type="gramEnd"/>
            <w:r w:rsidRPr="007167BE">
              <w:rPr>
                <w:lang w:val="fr-CH"/>
              </w:rPr>
              <w:t xml:space="preserve"> une partie théorique pour le projet sur la base de leurs propres recherches et des connaissances acquises ;</w:t>
            </w:r>
          </w:p>
          <w:p w:rsidR="007167BE" w:rsidRPr="007167BE" w:rsidRDefault="007167BE" w:rsidP="007167BE">
            <w:pPr>
              <w:numPr>
                <w:ilvl w:val="0"/>
                <w:numId w:val="17"/>
              </w:numPr>
              <w:rPr>
                <w:lang w:val="fr-CH"/>
              </w:rPr>
            </w:pPr>
            <w:proofErr w:type="gramStart"/>
            <w:r w:rsidRPr="007167BE">
              <w:rPr>
                <w:lang w:val="fr-CH"/>
              </w:rPr>
              <w:t>formulent</w:t>
            </w:r>
            <w:proofErr w:type="gramEnd"/>
            <w:r w:rsidRPr="007167BE">
              <w:rPr>
                <w:lang w:val="fr-CH"/>
              </w:rPr>
              <w:t xml:space="preserve"> les résultats de leur projet ;</w:t>
            </w:r>
          </w:p>
          <w:p w:rsidR="007167BE" w:rsidRPr="007167BE" w:rsidRDefault="007167BE" w:rsidP="007167BE">
            <w:pPr>
              <w:numPr>
                <w:ilvl w:val="0"/>
                <w:numId w:val="17"/>
              </w:numPr>
              <w:rPr>
                <w:lang w:val="fr-CH"/>
              </w:rPr>
            </w:pPr>
            <w:r w:rsidRPr="007167BE">
              <w:rPr>
                <w:lang w:val="fr-CH"/>
              </w:rPr>
              <w:t>mènent une (auto)réflexion.</w:t>
            </w:r>
          </w:p>
        </w:tc>
      </w:tr>
      <w:tr w:rsidR="007167BE" w:rsidTr="002F4983">
        <w:trPr>
          <w:trHeight w:val="288"/>
        </w:trPr>
        <w:tc>
          <w:tcPr>
            <w:tcW w:w="3517" w:type="dxa"/>
            <w:tcBorders>
              <w:top w:val="single" w:sz="4" w:space="0" w:color="auto"/>
              <w:left w:val="nil"/>
              <w:bottom w:val="single" w:sz="4" w:space="0" w:color="auto"/>
              <w:right w:val="nil"/>
            </w:tcBorders>
            <w:hideMark/>
          </w:tcPr>
          <w:p w:rsidR="007167BE" w:rsidRPr="00C576D7" w:rsidRDefault="007167BE" w:rsidP="007167BE">
            <w:pPr>
              <w:rPr>
                <w:lang w:val="fr-CH"/>
              </w:rPr>
            </w:pPr>
            <w:r w:rsidRPr="00C576D7">
              <w:rPr>
                <w:lang w:val="fr-CH"/>
              </w:rPr>
              <w:t>Notions</w:t>
            </w:r>
          </w:p>
        </w:tc>
        <w:tc>
          <w:tcPr>
            <w:tcW w:w="5895" w:type="dxa"/>
            <w:tcBorders>
              <w:top w:val="single" w:sz="4" w:space="0" w:color="auto"/>
              <w:left w:val="nil"/>
              <w:bottom w:val="single" w:sz="4" w:space="0" w:color="auto"/>
              <w:right w:val="nil"/>
            </w:tcBorders>
            <w:hideMark/>
          </w:tcPr>
          <w:p w:rsidR="007167BE" w:rsidRPr="007167BE" w:rsidRDefault="007167BE" w:rsidP="007167BE">
            <w:pPr>
              <w:rPr>
                <w:lang w:val="fr-CH"/>
              </w:rPr>
            </w:pPr>
            <w:r w:rsidRPr="007167BE">
              <w:rPr>
                <w:lang w:val="fr-CH"/>
              </w:rPr>
              <w:t>Énergie, travail de projet</w:t>
            </w:r>
          </w:p>
        </w:tc>
      </w:tr>
    </w:tbl>
    <w:p w:rsidR="007167BE" w:rsidRDefault="007167BE" w:rsidP="007167BE">
      <w:pPr>
        <w:rPr>
          <w:rFonts w:ascii="Arial" w:eastAsia="Times New Roman" w:hAnsi="Arial" w:cs="Times New Roman"/>
          <w:szCs w:val="24"/>
          <w:lang w:eastAsia="de-DE"/>
        </w:rPr>
      </w:pPr>
    </w:p>
    <w:tbl>
      <w:tblPr>
        <w:tblW w:w="0" w:type="auto"/>
        <w:tblBorders>
          <w:bottom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975"/>
        <w:gridCol w:w="3070"/>
        <w:gridCol w:w="1367"/>
      </w:tblGrid>
      <w:tr w:rsidR="007167BE" w:rsidTr="009B6D12">
        <w:trPr>
          <w:trHeight w:val="427"/>
        </w:trPr>
        <w:tc>
          <w:tcPr>
            <w:tcW w:w="4975" w:type="dxa"/>
            <w:tcBorders>
              <w:top w:val="single" w:sz="4" w:space="0" w:color="auto"/>
              <w:left w:val="nil"/>
              <w:bottom w:val="single" w:sz="4" w:space="0" w:color="auto"/>
              <w:right w:val="nil"/>
            </w:tcBorders>
            <w:shd w:val="clear" w:color="auto" w:fill="E0EEF8" w:themeFill="accent2" w:themeFillTint="33"/>
            <w:vAlign w:val="center"/>
            <w:hideMark/>
          </w:tcPr>
          <w:p w:rsidR="007167BE" w:rsidRPr="007167BE" w:rsidRDefault="007167BE" w:rsidP="007167BE">
            <w:pPr>
              <w:tabs>
                <w:tab w:val="left" w:pos="567"/>
              </w:tabs>
              <w:spacing w:line="240" w:lineRule="auto"/>
              <w:rPr>
                <w:rFonts w:cs="Arial"/>
                <w:b/>
                <w:szCs w:val="22"/>
                <w:lang w:val="fr-CH"/>
              </w:rPr>
            </w:pPr>
            <w:r w:rsidRPr="007167BE">
              <w:rPr>
                <w:rFonts w:cs="Arial"/>
                <w:b/>
                <w:szCs w:val="22"/>
                <w:lang w:val="fr-CH"/>
              </w:rPr>
              <w:t>Contenu pédagogique</w:t>
            </w:r>
          </w:p>
        </w:tc>
        <w:tc>
          <w:tcPr>
            <w:tcW w:w="3070" w:type="dxa"/>
            <w:tcBorders>
              <w:top w:val="single" w:sz="4" w:space="0" w:color="auto"/>
              <w:left w:val="nil"/>
              <w:bottom w:val="single" w:sz="4" w:space="0" w:color="auto"/>
              <w:right w:val="nil"/>
            </w:tcBorders>
            <w:shd w:val="clear" w:color="auto" w:fill="E0EEF8" w:themeFill="accent2" w:themeFillTint="33"/>
            <w:vAlign w:val="center"/>
            <w:hideMark/>
          </w:tcPr>
          <w:p w:rsidR="007167BE" w:rsidRPr="007167BE" w:rsidRDefault="007167BE" w:rsidP="007167BE">
            <w:pPr>
              <w:tabs>
                <w:tab w:val="left" w:pos="567"/>
              </w:tabs>
              <w:spacing w:line="240" w:lineRule="auto"/>
              <w:rPr>
                <w:rFonts w:cs="Arial"/>
                <w:b/>
                <w:szCs w:val="22"/>
                <w:lang w:val="fr-CH"/>
              </w:rPr>
            </w:pPr>
            <w:r w:rsidRPr="007167BE">
              <w:rPr>
                <w:rFonts w:cs="Arial"/>
                <w:b/>
                <w:szCs w:val="22"/>
                <w:lang w:val="fr-CH"/>
              </w:rPr>
              <w:t xml:space="preserve">Doc. / mat. / </w:t>
            </w:r>
            <w:proofErr w:type="spellStart"/>
            <w:r w:rsidRPr="007167BE">
              <w:rPr>
                <w:rFonts w:cs="Arial"/>
                <w:b/>
                <w:szCs w:val="22"/>
                <w:lang w:val="fr-CH"/>
              </w:rPr>
              <w:t>prod</w:t>
            </w:r>
            <w:proofErr w:type="spellEnd"/>
            <w:r w:rsidRPr="007167BE">
              <w:rPr>
                <w:rFonts w:cs="Arial"/>
                <w:b/>
                <w:szCs w:val="22"/>
                <w:lang w:val="fr-CH"/>
              </w:rPr>
              <w:t>.</w:t>
            </w:r>
          </w:p>
        </w:tc>
        <w:tc>
          <w:tcPr>
            <w:tcW w:w="1367" w:type="dxa"/>
            <w:tcBorders>
              <w:top w:val="single" w:sz="4" w:space="0" w:color="auto"/>
              <w:left w:val="nil"/>
              <w:bottom w:val="single" w:sz="4" w:space="0" w:color="auto"/>
              <w:right w:val="nil"/>
            </w:tcBorders>
            <w:shd w:val="clear" w:color="auto" w:fill="E0EEF8" w:themeFill="accent2" w:themeFillTint="33"/>
            <w:vAlign w:val="center"/>
            <w:hideMark/>
          </w:tcPr>
          <w:p w:rsidR="007167BE" w:rsidRPr="007167BE" w:rsidRDefault="007167BE" w:rsidP="007167BE">
            <w:pPr>
              <w:tabs>
                <w:tab w:val="left" w:pos="567"/>
              </w:tabs>
              <w:spacing w:line="240" w:lineRule="auto"/>
              <w:rPr>
                <w:rFonts w:cs="Arial"/>
                <w:b/>
                <w:szCs w:val="22"/>
                <w:lang w:val="fr-CH"/>
              </w:rPr>
            </w:pPr>
            <w:r w:rsidRPr="007167BE">
              <w:rPr>
                <w:rFonts w:cs="Arial"/>
                <w:b/>
                <w:szCs w:val="22"/>
                <w:lang w:val="fr-CH"/>
              </w:rPr>
              <w:t>Durée</w:t>
            </w:r>
          </w:p>
        </w:tc>
      </w:tr>
      <w:tr w:rsidR="007167BE" w:rsidTr="002F4983">
        <w:trPr>
          <w:trHeight w:val="288"/>
        </w:trPr>
        <w:tc>
          <w:tcPr>
            <w:tcW w:w="4975" w:type="dxa"/>
            <w:tcBorders>
              <w:top w:val="single" w:sz="4" w:space="0" w:color="auto"/>
              <w:left w:val="nil"/>
              <w:bottom w:val="single" w:sz="4" w:space="0" w:color="auto"/>
              <w:right w:val="nil"/>
            </w:tcBorders>
          </w:tcPr>
          <w:p w:rsidR="007167BE" w:rsidRPr="007167BE" w:rsidRDefault="007167BE" w:rsidP="007167BE">
            <w:pPr>
              <w:numPr>
                <w:ilvl w:val="0"/>
                <w:numId w:val="26"/>
              </w:numPr>
              <w:rPr>
                <w:lang w:val="fr-CH"/>
              </w:rPr>
            </w:pPr>
            <w:r w:rsidRPr="007167BE">
              <w:rPr>
                <w:lang w:val="fr-CH"/>
              </w:rPr>
              <w:t xml:space="preserve">Les apprenant(e)s sont introduit(e)s à leur mission (contenu, exigences, volume, durée, critères d’évaluation) et ont la possibilité de poser des questions. </w:t>
            </w:r>
          </w:p>
          <w:p w:rsidR="007167BE" w:rsidRPr="007167BE" w:rsidRDefault="007167BE" w:rsidP="007167BE">
            <w:pPr>
              <w:numPr>
                <w:ilvl w:val="0"/>
                <w:numId w:val="26"/>
              </w:numPr>
              <w:rPr>
                <w:lang w:val="fr-CH"/>
              </w:rPr>
            </w:pPr>
            <w:r w:rsidRPr="007167BE">
              <w:rPr>
                <w:lang w:val="fr-CH"/>
              </w:rPr>
              <w:t>Les apprenant(e)s forment des groupes, réfléchissent au thème et commencent à planifier, organiser et rédiger le rapport (partie théorique).</w:t>
            </w:r>
          </w:p>
          <w:p w:rsidR="007167BE" w:rsidRPr="007167BE" w:rsidRDefault="007167BE" w:rsidP="007167BE">
            <w:pPr>
              <w:rPr>
                <w:lang w:val="fr-CH"/>
              </w:rPr>
            </w:pPr>
          </w:p>
          <w:p w:rsidR="007167BE" w:rsidRDefault="007167BE" w:rsidP="007167BE">
            <w:pPr>
              <w:pStyle w:val="Listenabsatz"/>
              <w:numPr>
                <w:ilvl w:val="1"/>
                <w:numId w:val="27"/>
              </w:numPr>
              <w:rPr>
                <w:lang w:val="fr-CH"/>
              </w:rPr>
            </w:pPr>
            <w:r w:rsidRPr="007167BE">
              <w:rPr>
                <w:lang w:val="fr-CH"/>
              </w:rPr>
              <w:t>Travail autonome en groupe</w:t>
            </w:r>
          </w:p>
          <w:p w:rsidR="007167BE" w:rsidRPr="007167BE" w:rsidRDefault="007167BE" w:rsidP="007167BE">
            <w:pPr>
              <w:pStyle w:val="Listenabsatz"/>
              <w:numPr>
                <w:ilvl w:val="1"/>
                <w:numId w:val="27"/>
              </w:numPr>
              <w:rPr>
                <w:lang w:val="fr-CH"/>
              </w:rPr>
            </w:pPr>
            <w:r w:rsidRPr="007167BE">
              <w:rPr>
                <w:lang w:val="fr-CH"/>
              </w:rPr>
              <w:t xml:space="preserve">Remise de la documentation : </w:t>
            </w:r>
            <w:r w:rsidRPr="007167BE">
              <w:rPr>
                <w:highlight w:val="yellow"/>
                <w:lang w:val="fr-CH"/>
              </w:rPr>
              <w:t>XX</w:t>
            </w:r>
          </w:p>
        </w:tc>
        <w:tc>
          <w:tcPr>
            <w:tcW w:w="3070" w:type="dxa"/>
            <w:tcBorders>
              <w:top w:val="single" w:sz="4" w:space="0" w:color="auto"/>
              <w:left w:val="nil"/>
              <w:bottom w:val="single" w:sz="4" w:space="0" w:color="auto"/>
              <w:right w:val="nil"/>
            </w:tcBorders>
          </w:tcPr>
          <w:p w:rsidR="007167BE" w:rsidRPr="007167BE" w:rsidRDefault="007167BE" w:rsidP="00313C92">
            <w:pPr>
              <w:rPr>
                <w:lang w:val="fr-CH"/>
              </w:rPr>
            </w:pPr>
            <w:r w:rsidRPr="007167BE">
              <w:rPr>
                <w:lang w:val="fr-CH"/>
              </w:rPr>
              <w:t xml:space="preserve">Feuille présentant la mission de travail clairement formulée </w:t>
            </w:r>
          </w:p>
          <w:p w:rsidR="007167BE" w:rsidRPr="007167BE" w:rsidRDefault="007167BE" w:rsidP="00313C92">
            <w:pPr>
              <w:rPr>
                <w:lang w:val="fr-CH"/>
              </w:rPr>
            </w:pPr>
          </w:p>
          <w:p w:rsidR="007167BE" w:rsidRPr="007167BE" w:rsidRDefault="007167BE" w:rsidP="00313C92">
            <w:pPr>
              <w:rPr>
                <w:lang w:val="fr-CH"/>
              </w:rPr>
            </w:pPr>
            <w:r w:rsidRPr="007167BE">
              <w:rPr>
                <w:lang w:val="fr-CH"/>
              </w:rPr>
              <w:t>Guide pour la rédaction d’un travail écrit</w:t>
            </w:r>
          </w:p>
          <w:p w:rsidR="007167BE" w:rsidRPr="00313C92" w:rsidRDefault="007167BE" w:rsidP="00313C92">
            <w:pPr>
              <w:rPr>
                <w:lang w:val="fr-CH"/>
              </w:rPr>
            </w:pPr>
          </w:p>
        </w:tc>
        <w:tc>
          <w:tcPr>
            <w:tcW w:w="1367" w:type="dxa"/>
            <w:tcBorders>
              <w:top w:val="single" w:sz="4" w:space="0" w:color="auto"/>
              <w:left w:val="nil"/>
              <w:bottom w:val="single" w:sz="4" w:space="0" w:color="auto"/>
              <w:right w:val="nil"/>
            </w:tcBorders>
            <w:hideMark/>
          </w:tcPr>
          <w:p w:rsidR="007167BE" w:rsidRPr="00313C92" w:rsidRDefault="007167BE" w:rsidP="00313C92">
            <w:pPr>
              <w:rPr>
                <w:lang w:val="fr-CH"/>
              </w:rPr>
            </w:pPr>
            <w:r w:rsidRPr="00313C92">
              <w:rPr>
                <w:lang w:val="fr-CH"/>
              </w:rPr>
              <w:t>90 min.</w:t>
            </w:r>
          </w:p>
        </w:tc>
      </w:tr>
    </w:tbl>
    <w:p w:rsidR="007167BE" w:rsidRDefault="007167BE" w:rsidP="007167BE">
      <w:pPr>
        <w:rPr>
          <w:rFonts w:ascii="Arial" w:eastAsia="Times New Roman" w:hAnsi="Arial" w:cs="Times New Roman"/>
          <w:szCs w:val="24"/>
          <w:lang w:eastAsia="de-DE"/>
        </w:rPr>
      </w:pPr>
    </w:p>
    <w:p w:rsidR="007167BE" w:rsidRPr="003800D9" w:rsidRDefault="007167BE" w:rsidP="007167BE"/>
    <w:p w:rsidR="007167BE" w:rsidRPr="007167BE" w:rsidRDefault="007167BE" w:rsidP="007167BE">
      <w:pPr>
        <w:rPr>
          <w:lang w:val="fr-CH"/>
        </w:rPr>
      </w:pPr>
    </w:p>
    <w:sectPr w:rsidR="007167BE" w:rsidRPr="007167BE" w:rsidSect="00742E11">
      <w:headerReference w:type="even" r:id="rId20"/>
      <w:headerReference w:type="default" r:id="rId21"/>
      <w:footerReference w:type="even" r:id="rId22"/>
      <w:footerReference w:type="default" r:id="rId23"/>
      <w:headerReference w:type="first" r:id="rId24"/>
      <w:footerReference w:type="first" r:id="rId25"/>
      <w:pgSz w:w="11906" w:h="16838"/>
      <w:pgMar w:top="1775" w:right="1247" w:bottom="822" w:left="1247" w:header="567" w:footer="31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3D47" w:rsidRDefault="005C3D47" w:rsidP="00F91D37">
      <w:pPr>
        <w:spacing w:line="240" w:lineRule="auto"/>
      </w:pPr>
      <w:r>
        <w:separator/>
      </w:r>
    </w:p>
  </w:endnote>
  <w:endnote w:type="continuationSeparator" w:id="0">
    <w:p w:rsidR="005C3D47" w:rsidRDefault="005C3D47" w:rsidP="00F91D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HelveticaNeueLT Com 55 Roman">
    <w:altName w:val="Arial"/>
    <w:charset w:val="00"/>
    <w:family w:val="swiss"/>
    <w:pitch w:val="variable"/>
    <w:sig w:usb0="8000008F" w:usb1="10002042" w:usb2="00000000" w:usb3="00000000" w:csb0="0000009B" w:csb1="00000000"/>
  </w:font>
  <w:font w:name="MS PGothic">
    <w:panose1 w:val="020B0600070205080204"/>
    <w:charset w:val="80"/>
    <w:family w:val="swiss"/>
    <w:pitch w:val="variable"/>
    <w:sig w:usb0="E00002FF" w:usb1="6AC7FDFB" w:usb2="08000012" w:usb3="00000000" w:csb0="0002009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6048" w:rsidRDefault="00E8604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D4C" w:rsidRDefault="006761A1" w:rsidP="00487496">
    <w:pPr>
      <w:pStyle w:val="Fuzeile"/>
      <w:tabs>
        <w:tab w:val="left" w:pos="3178"/>
        <w:tab w:val="left" w:pos="5558"/>
        <w:tab w:val="left" w:pos="7783"/>
      </w:tabs>
      <w:jc w:val="right"/>
    </w:pPr>
    <w:r>
      <w:t>suisseenergie</w:t>
    </w:r>
    <w:r w:rsidR="00F37D4C" w:rsidRPr="00487496">
      <w:t>.ch</w:t>
    </w:r>
    <w:r w:rsidR="00F37D4C">
      <w:rPr>
        <w:noProof/>
        <w:lang w:eastAsia="de-CH"/>
      </w:rPr>
      <mc:AlternateContent>
        <mc:Choice Requires="wps">
          <w:drawing>
            <wp:anchor distT="0" distB="0" distL="43180" distR="114300" simplePos="0" relativeHeight="251672575" behindDoc="0" locked="1" layoutInCell="1" allowOverlap="1" wp14:anchorId="4073AC34" wp14:editId="30A228D3">
              <wp:simplePos x="0" y="0"/>
              <wp:positionH relativeFrom="margin">
                <wp:align>right</wp:align>
              </wp:positionH>
              <wp:positionV relativeFrom="page">
                <wp:align>bottom</wp:align>
              </wp:positionV>
              <wp:extent cx="151200" cy="464400"/>
              <wp:effectExtent l="0" t="0" r="1270" b="0"/>
              <wp:wrapSquare wrapText="bothSides"/>
              <wp:docPr id="9" name="Textfeld 9"/>
              <wp:cNvGraphicFramePr/>
              <a:graphic xmlns:a="http://schemas.openxmlformats.org/drawingml/2006/main">
                <a:graphicData uri="http://schemas.microsoft.com/office/word/2010/wordprocessingShape">
                  <wps:wsp>
                    <wps:cNvSpPr txBox="1"/>
                    <wps:spPr>
                      <a:xfrm>
                        <a:off x="0" y="0"/>
                        <a:ext cx="151200" cy="46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37D4C" w:rsidRPr="005C6148" w:rsidRDefault="00F37D4C" w:rsidP="00487496">
                          <w:pPr>
                            <w:pStyle w:val="Seitenzahlen"/>
                            <w:tabs>
                              <w:tab w:val="left" w:pos="1456"/>
                            </w:tabs>
                          </w:pPr>
                          <w:r w:rsidRPr="005C6148">
                            <w:fldChar w:fldCharType="begin"/>
                          </w:r>
                          <w:r w:rsidRPr="005C6148">
                            <w:instrText>PAGE   \* MERGEFORMAT</w:instrText>
                          </w:r>
                          <w:r w:rsidRPr="005C6148">
                            <w:fldChar w:fldCharType="separate"/>
                          </w:r>
                          <w:r w:rsidR="00313C92" w:rsidRPr="00313C92">
                            <w:rPr>
                              <w:noProof/>
                              <w:lang w:val="de-DE"/>
                            </w:rPr>
                            <w:t>7</w:t>
                          </w:r>
                          <w:r w:rsidRPr="005C6148">
                            <w:fldChar w:fldCharType="end"/>
                          </w:r>
                        </w:p>
                      </w:txbxContent>
                    </wps:txbx>
                    <wps:bodyPr rot="0" spcFirstLastPara="0" vertOverflow="overflow" horzOverflow="overflow" vert="horz" wrap="square" lIns="0" tIns="0" rIns="0" bIns="324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73AC34" id="_x0000_t202" coordsize="21600,21600" o:spt="202" path="m,l,21600r21600,l21600,xe">
              <v:stroke joinstyle="miter"/>
              <v:path gradientshapeok="t" o:connecttype="rect"/>
            </v:shapetype>
            <v:shape id="Textfeld 9" o:spid="_x0000_s1026" type="#_x0000_t202" style="position:absolute;left:0;text-align:left;margin-left:-39.3pt;margin-top:0;width:11.9pt;height:36.55pt;z-index:251672575;visibility:visible;mso-wrap-style:square;mso-width-percent:0;mso-height-percent:0;mso-wrap-distance-left:3.4pt;mso-wrap-distance-top:0;mso-wrap-distance-right:9pt;mso-wrap-distance-bottom:0;mso-position-horizontal:right;mso-position-horizontal-relative:margin;mso-position-vertical:bottom;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" filled="f" stroked="f" strokeweight=".5pt">
              <v:textbox inset="0,0,0,9mm">
                <w:txbxContent>
                  <w:p w:rsidR="00F37D4C" w:rsidRPr="005C6148" w:rsidRDefault="00F37D4C" w:rsidP="00487496">
                    <w:pPr>
                      <w:pStyle w:val="Seitenzahlen"/>
                      <w:tabs>
                        <w:tab w:val="left" w:pos="1456"/>
                      </w:tabs>
                    </w:pPr>
                    <w:r w:rsidRPr="005C6148">
                      <w:fldChar w:fldCharType="begin"/>
                    </w:r>
                    <w:r w:rsidRPr="005C6148">
                      <w:instrText>PAGE   \* MERGEFORMAT</w:instrText>
                    </w:r>
                    <w:r w:rsidRPr="005C6148">
                      <w:fldChar w:fldCharType="separate"/>
                    </w:r>
                    <w:r w:rsidR="00313C92" w:rsidRPr="00313C92">
                      <w:rPr>
                        <w:noProof/>
                        <w:lang w:val="de-DE"/>
                      </w:rPr>
                      <w:t>7</w:t>
                    </w:r>
                    <w:r w:rsidRPr="005C6148">
                      <w:fldChar w:fldCharType="end"/>
                    </w:r>
                  </w:p>
                </w:txbxContent>
              </v:textbox>
              <w10:wrap type="square" anchorx="margin" anchory="page"/>
              <w10:anchorlock/>
            </v:shape>
          </w:pict>
        </mc:Fallback>
      </mc:AlternateContent>
    </w:r>
  </w:p>
  <w:p w:rsidR="00F37D4C" w:rsidRDefault="00F37D4C" w:rsidP="00621D09">
    <w:pPr>
      <w:pStyle w:val="Fuzeile"/>
      <w:tabs>
        <w:tab w:val="left" w:pos="3178"/>
        <w:tab w:val="left" w:pos="5558"/>
        <w:tab w:val="left" w:pos="7783"/>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20B" w:rsidRPr="00E32E5A" w:rsidRDefault="00E32E5A" w:rsidP="00621D09">
    <w:pPr>
      <w:pStyle w:val="Fuzeile"/>
      <w:tabs>
        <w:tab w:val="left" w:pos="3178"/>
        <w:tab w:val="left" w:pos="5558"/>
        <w:tab w:val="left" w:pos="7783"/>
      </w:tabs>
      <w:spacing w:line="240" w:lineRule="auto"/>
      <w:rPr>
        <w:lang w:val="fr-CH"/>
      </w:rPr>
    </w:pPr>
    <w:proofErr w:type="spellStart"/>
    <w:r w:rsidRPr="00E32E5A">
      <w:rPr>
        <w:lang w:val="fr-CH"/>
      </w:rPr>
      <w:t>SuisseEnergie</w:t>
    </w:r>
    <w:proofErr w:type="spellEnd"/>
    <w:r w:rsidR="00EC220B" w:rsidRPr="00E32E5A">
      <w:rPr>
        <w:lang w:val="fr-CH"/>
      </w:rPr>
      <w:tab/>
    </w:r>
    <w:proofErr w:type="spellStart"/>
    <w:r w:rsidR="00EC220B" w:rsidRPr="00E32E5A">
      <w:rPr>
        <w:lang w:val="fr-CH"/>
      </w:rPr>
      <w:t>Pulverstrasse</w:t>
    </w:r>
    <w:proofErr w:type="spellEnd"/>
    <w:r w:rsidR="00EC220B" w:rsidRPr="00E32E5A">
      <w:rPr>
        <w:lang w:val="fr-CH"/>
      </w:rPr>
      <w:t xml:space="preserve"> 13</w:t>
    </w:r>
    <w:r w:rsidR="00EC220B" w:rsidRPr="00E32E5A">
      <w:rPr>
        <w:lang w:val="fr-CH"/>
      </w:rPr>
      <w:tab/>
    </w:r>
    <w:r w:rsidRPr="00E32E5A">
      <w:rPr>
        <w:lang w:val="fr-CH"/>
      </w:rPr>
      <w:t>Adresse postale</w:t>
    </w:r>
    <w:r w:rsidR="00EC220B" w:rsidRPr="00E32E5A">
      <w:rPr>
        <w:lang w:val="fr-CH"/>
      </w:rPr>
      <w:t>:</w:t>
    </w:r>
    <w:r w:rsidR="00EC220B" w:rsidRPr="00E32E5A">
      <w:rPr>
        <w:lang w:val="fr-CH"/>
      </w:rPr>
      <w:tab/>
    </w:r>
    <w:proofErr w:type="spellStart"/>
    <w:r w:rsidR="00EC220B" w:rsidRPr="00E32E5A">
      <w:rPr>
        <w:lang w:val="fr-CH"/>
      </w:rPr>
      <w:t>Infoline</w:t>
    </w:r>
    <w:proofErr w:type="spellEnd"/>
    <w:r w:rsidR="00EC220B" w:rsidRPr="00E32E5A">
      <w:rPr>
        <w:lang w:val="fr-CH"/>
      </w:rPr>
      <w:t xml:space="preserve"> 0848 444 444</w:t>
    </w:r>
  </w:p>
  <w:p w:rsidR="00EC220B" w:rsidRPr="00E32E5A" w:rsidRDefault="00E32E5A" w:rsidP="00621D09">
    <w:pPr>
      <w:pStyle w:val="Fuzeile"/>
      <w:tabs>
        <w:tab w:val="left" w:pos="3178"/>
        <w:tab w:val="left" w:pos="5558"/>
        <w:tab w:val="left" w:pos="7783"/>
      </w:tabs>
      <w:rPr>
        <w:lang w:val="fr-CH"/>
      </w:rPr>
    </w:pPr>
    <w:r w:rsidRPr="00E32E5A">
      <w:rPr>
        <w:color w:val="EA5B0C"/>
        <w:szCs w:val="16"/>
        <w:lang w:val="fr-CH"/>
      </w:rPr>
      <w:t>Office fédéral de l'énergie OFEN</w:t>
    </w:r>
    <w:r w:rsidR="00EC220B" w:rsidRPr="00E32E5A">
      <w:rPr>
        <w:lang w:val="fr-CH"/>
      </w:rPr>
      <w:tab/>
      <w:t xml:space="preserve">CH-3063 </w:t>
    </w:r>
    <w:proofErr w:type="spellStart"/>
    <w:r w:rsidR="00EC220B" w:rsidRPr="00E32E5A">
      <w:rPr>
        <w:lang w:val="fr-CH"/>
      </w:rPr>
      <w:t>Ittigen</w:t>
    </w:r>
    <w:proofErr w:type="spellEnd"/>
    <w:r w:rsidR="00EC220B" w:rsidRPr="00E32E5A">
      <w:rPr>
        <w:lang w:val="fr-CH"/>
      </w:rPr>
      <w:tab/>
      <w:t>CH-3003 Bern</w:t>
    </w:r>
    <w:r w:rsidRPr="00E32E5A">
      <w:rPr>
        <w:lang w:val="fr-CH"/>
      </w:rPr>
      <w:t>e</w:t>
    </w:r>
    <w:r w:rsidR="00EC220B" w:rsidRPr="00E32E5A">
      <w:rPr>
        <w:lang w:val="fr-CH"/>
      </w:rPr>
      <w:tab/>
    </w:r>
    <w:r w:rsidRPr="00E32E5A">
      <w:rPr>
        <w:lang w:val="fr-CH"/>
      </w:rPr>
      <w:t>suisseenergie.ch</w:t>
    </w:r>
  </w:p>
  <w:p w:rsidR="00EC220B" w:rsidRPr="00E32E5A" w:rsidRDefault="00EC220B">
    <w:pPr>
      <w:pStyle w:val="Fuzeile"/>
      <w:rPr>
        <w:lang w:val="fr-CH"/>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3D47" w:rsidRDefault="005C3D47" w:rsidP="00F91D37">
      <w:pPr>
        <w:spacing w:line="240" w:lineRule="auto"/>
      </w:pPr>
    </w:p>
  </w:footnote>
  <w:footnote w:type="continuationSeparator" w:id="0">
    <w:p w:rsidR="005C3D47" w:rsidRDefault="005C3D47" w:rsidP="00F91D3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6048" w:rsidRDefault="00E8604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6048" w:rsidRDefault="00E8604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20B" w:rsidRDefault="00825F25">
    <w:pPr>
      <w:pStyle w:val="Kopfzeile"/>
    </w:pPr>
    <w:r>
      <w:rPr>
        <w:noProof/>
        <w:lang w:eastAsia="de-CH"/>
      </w:rPr>
      <w:drawing>
        <wp:anchor distT="0" distB="0" distL="114300" distR="114300" simplePos="0" relativeHeight="251675647" behindDoc="0" locked="1" layoutInCell="1" allowOverlap="1">
          <wp:simplePos x="0" y="0"/>
          <wp:positionH relativeFrom="page">
            <wp:posOffset>4353560</wp:posOffset>
          </wp:positionH>
          <wp:positionV relativeFrom="page">
            <wp:posOffset>62230</wp:posOffset>
          </wp:positionV>
          <wp:extent cx="2649600" cy="871200"/>
          <wp:effectExtent l="0" t="0" r="0" b="571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CH_Logo_FR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49600" cy="871200"/>
                  </a:xfrm>
                  <a:prstGeom prst="rect">
                    <a:avLst/>
                  </a:prstGeom>
                  <a:blipFill>
                    <a:blip r:embed="rId2">
                      <a:alphaModFix amt="0"/>
                    </a:blip>
                    <a:stretch>
                      <a:fillRect/>
                    </a:stretch>
                  </a:blip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36DEF"/>
    <w:multiLevelType w:val="hybridMultilevel"/>
    <w:tmpl w:val="41F270F8"/>
    <w:lvl w:ilvl="0" w:tplc="657A68C2">
      <w:start w:val="4"/>
      <w:numFmt w:val="bullet"/>
      <w:lvlText w:val="-"/>
      <w:lvlJc w:val="left"/>
      <w:pPr>
        <w:ind w:left="568" w:hanging="360"/>
      </w:pPr>
      <w:rPr>
        <w:rFonts w:ascii="Arial" w:eastAsiaTheme="minorHAnsi" w:hAnsi="Arial" w:cs="Arial" w:hint="default"/>
      </w:rPr>
    </w:lvl>
    <w:lvl w:ilvl="1" w:tplc="08070003" w:tentative="1">
      <w:start w:val="1"/>
      <w:numFmt w:val="bullet"/>
      <w:lvlText w:val="o"/>
      <w:lvlJc w:val="left"/>
      <w:pPr>
        <w:ind w:left="1288" w:hanging="360"/>
      </w:pPr>
      <w:rPr>
        <w:rFonts w:ascii="Courier New" w:hAnsi="Courier New" w:cs="Courier New" w:hint="default"/>
      </w:rPr>
    </w:lvl>
    <w:lvl w:ilvl="2" w:tplc="08070005" w:tentative="1">
      <w:start w:val="1"/>
      <w:numFmt w:val="bullet"/>
      <w:lvlText w:val=""/>
      <w:lvlJc w:val="left"/>
      <w:pPr>
        <w:ind w:left="2008" w:hanging="360"/>
      </w:pPr>
      <w:rPr>
        <w:rFonts w:ascii="Wingdings" w:hAnsi="Wingdings" w:hint="default"/>
      </w:rPr>
    </w:lvl>
    <w:lvl w:ilvl="3" w:tplc="08070001" w:tentative="1">
      <w:start w:val="1"/>
      <w:numFmt w:val="bullet"/>
      <w:lvlText w:val=""/>
      <w:lvlJc w:val="left"/>
      <w:pPr>
        <w:ind w:left="2728" w:hanging="360"/>
      </w:pPr>
      <w:rPr>
        <w:rFonts w:ascii="Symbol" w:hAnsi="Symbol" w:hint="default"/>
      </w:rPr>
    </w:lvl>
    <w:lvl w:ilvl="4" w:tplc="08070003" w:tentative="1">
      <w:start w:val="1"/>
      <w:numFmt w:val="bullet"/>
      <w:lvlText w:val="o"/>
      <w:lvlJc w:val="left"/>
      <w:pPr>
        <w:ind w:left="3448" w:hanging="360"/>
      </w:pPr>
      <w:rPr>
        <w:rFonts w:ascii="Courier New" w:hAnsi="Courier New" w:cs="Courier New" w:hint="default"/>
      </w:rPr>
    </w:lvl>
    <w:lvl w:ilvl="5" w:tplc="08070005" w:tentative="1">
      <w:start w:val="1"/>
      <w:numFmt w:val="bullet"/>
      <w:lvlText w:val=""/>
      <w:lvlJc w:val="left"/>
      <w:pPr>
        <w:ind w:left="4168" w:hanging="360"/>
      </w:pPr>
      <w:rPr>
        <w:rFonts w:ascii="Wingdings" w:hAnsi="Wingdings" w:hint="default"/>
      </w:rPr>
    </w:lvl>
    <w:lvl w:ilvl="6" w:tplc="08070001" w:tentative="1">
      <w:start w:val="1"/>
      <w:numFmt w:val="bullet"/>
      <w:lvlText w:val=""/>
      <w:lvlJc w:val="left"/>
      <w:pPr>
        <w:ind w:left="4888" w:hanging="360"/>
      </w:pPr>
      <w:rPr>
        <w:rFonts w:ascii="Symbol" w:hAnsi="Symbol" w:hint="default"/>
      </w:rPr>
    </w:lvl>
    <w:lvl w:ilvl="7" w:tplc="08070003" w:tentative="1">
      <w:start w:val="1"/>
      <w:numFmt w:val="bullet"/>
      <w:lvlText w:val="o"/>
      <w:lvlJc w:val="left"/>
      <w:pPr>
        <w:ind w:left="5608" w:hanging="360"/>
      </w:pPr>
      <w:rPr>
        <w:rFonts w:ascii="Courier New" w:hAnsi="Courier New" w:cs="Courier New" w:hint="default"/>
      </w:rPr>
    </w:lvl>
    <w:lvl w:ilvl="8" w:tplc="08070005" w:tentative="1">
      <w:start w:val="1"/>
      <w:numFmt w:val="bullet"/>
      <w:lvlText w:val=""/>
      <w:lvlJc w:val="left"/>
      <w:pPr>
        <w:ind w:left="6328" w:hanging="360"/>
      </w:pPr>
      <w:rPr>
        <w:rFonts w:ascii="Wingdings" w:hAnsi="Wingdings" w:hint="default"/>
      </w:rPr>
    </w:lvl>
  </w:abstractNum>
  <w:abstractNum w:abstractNumId="1" w15:restartNumberingAfterBreak="0">
    <w:nsid w:val="06227138"/>
    <w:multiLevelType w:val="hybridMultilevel"/>
    <w:tmpl w:val="A4FA8FE0"/>
    <w:lvl w:ilvl="0" w:tplc="D3D8BFFE">
      <w:start w:val="2000"/>
      <w:numFmt w:val="bullet"/>
      <w:lvlText w:val="-"/>
      <w:lvlJc w:val="left"/>
      <w:pPr>
        <w:ind w:left="360" w:hanging="360"/>
      </w:pPr>
      <w:rPr>
        <w:rFonts w:ascii="Arial" w:eastAsia="Times" w:hAnsi="Arial" w:cs="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 w15:restartNumberingAfterBreak="0">
    <w:nsid w:val="0A051135"/>
    <w:multiLevelType w:val="hybridMultilevel"/>
    <w:tmpl w:val="2DF6A6A0"/>
    <w:lvl w:ilvl="0" w:tplc="1BEA5A06">
      <w:start w:val="1"/>
      <w:numFmt w:val="bullet"/>
      <w:lvlText w:val=""/>
      <w:lvlJc w:val="left"/>
      <w:pPr>
        <w:ind w:left="720" w:hanging="360"/>
      </w:pPr>
      <w:rPr>
        <w:rFonts w:ascii="Wingdings" w:eastAsiaTheme="minorHAnsi" w:hAnsi="Wingdings" w:cstheme="minorBidi" w:hint="default"/>
        <w:i w:val="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0B625C41"/>
    <w:multiLevelType w:val="hybridMultilevel"/>
    <w:tmpl w:val="E2A689B0"/>
    <w:lvl w:ilvl="0" w:tplc="D3D8BFFE">
      <w:start w:val="2000"/>
      <w:numFmt w:val="bullet"/>
      <w:lvlText w:val="-"/>
      <w:lvlJc w:val="left"/>
      <w:pPr>
        <w:ind w:left="360" w:hanging="360"/>
      </w:pPr>
      <w:rPr>
        <w:rFonts w:ascii="Arial" w:eastAsia="Times"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0BAA3671"/>
    <w:multiLevelType w:val="hybridMultilevel"/>
    <w:tmpl w:val="B6544226"/>
    <w:lvl w:ilvl="0" w:tplc="FFFFFFFF">
      <w:numFmt w:val="bullet"/>
      <w:lvlText w:val="-"/>
      <w:lvlJc w:val="left"/>
      <w:pPr>
        <w:tabs>
          <w:tab w:val="num" w:pos="360"/>
        </w:tabs>
        <w:ind w:left="360" w:hanging="360"/>
      </w:pPr>
      <w:rPr>
        <w:rFonts w:ascii="Arial" w:eastAsia="Times New Roman" w:hAnsi="Arial" w:cs="Arial" w:hint="default"/>
      </w:rPr>
    </w:lvl>
    <w:lvl w:ilvl="1" w:tplc="23AA9454">
      <w:start w:val="4"/>
      <w:numFmt w:val="bullet"/>
      <w:lvlText w:val=""/>
      <w:lvlJc w:val="left"/>
      <w:pPr>
        <w:tabs>
          <w:tab w:val="num" w:pos="704"/>
        </w:tabs>
        <w:ind w:left="704" w:hanging="360"/>
      </w:pPr>
      <w:rPr>
        <w:rFonts w:ascii="Wingdings" w:eastAsia="Times" w:hAnsi="Wingdings" w:cs="Arial" w:hint="default"/>
        <w:i/>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80C4A95"/>
    <w:multiLevelType w:val="hybridMultilevel"/>
    <w:tmpl w:val="0EC4F604"/>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6" w15:restartNumberingAfterBreak="0">
    <w:nsid w:val="198A7877"/>
    <w:multiLevelType w:val="hybridMultilevel"/>
    <w:tmpl w:val="5DB44AD6"/>
    <w:lvl w:ilvl="0" w:tplc="714CD7CA">
      <w:start w:val="1"/>
      <w:numFmt w:val="decimal"/>
      <w:pStyle w:val="Dokumentbezeichnung"/>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1D241464"/>
    <w:multiLevelType w:val="hybridMultilevel"/>
    <w:tmpl w:val="0840BDCC"/>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1E4166C4"/>
    <w:multiLevelType w:val="hybridMultilevel"/>
    <w:tmpl w:val="B80AF128"/>
    <w:lvl w:ilvl="0" w:tplc="DA7C51B4">
      <w:start w:val="1"/>
      <w:numFmt w:val="bullet"/>
      <w:lvlText w:val="-"/>
      <w:lvlJc w:val="left"/>
      <w:pPr>
        <w:ind w:left="360" w:hanging="360"/>
      </w:pPr>
      <w:rPr>
        <w:rFonts w:ascii="Arial" w:eastAsiaTheme="minorHAnsi" w:hAnsi="Arial" w:cs="Arial" w:hint="default"/>
        <w:i w:val="0"/>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15:restartNumberingAfterBreak="0">
    <w:nsid w:val="1F136258"/>
    <w:multiLevelType w:val="hybridMultilevel"/>
    <w:tmpl w:val="2158ABFA"/>
    <w:lvl w:ilvl="0" w:tplc="4A669CF2">
      <w:start w:val="1"/>
      <w:numFmt w:val="decimal"/>
      <w:lvlText w:val="%1."/>
      <w:lvlJc w:val="left"/>
      <w:pPr>
        <w:ind w:left="360" w:hanging="360"/>
      </w:pPr>
      <w:rPr>
        <w:rFonts w:ascii="Arial" w:eastAsia="Times" w:hAnsi="Arial" w:cs="Arial"/>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15:restartNumberingAfterBreak="0">
    <w:nsid w:val="21E804FF"/>
    <w:multiLevelType w:val="hybridMultilevel"/>
    <w:tmpl w:val="522274AA"/>
    <w:lvl w:ilvl="0" w:tplc="11AC66EC">
      <w:start w:val="1"/>
      <w:numFmt w:val="decimal"/>
      <w:pStyle w:val="Traktandum-Tite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29F2641C"/>
    <w:multiLevelType w:val="hybridMultilevel"/>
    <w:tmpl w:val="8D8A8D16"/>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2" w15:restartNumberingAfterBreak="0">
    <w:nsid w:val="2AE84FE1"/>
    <w:multiLevelType w:val="hybridMultilevel"/>
    <w:tmpl w:val="3BE651A4"/>
    <w:lvl w:ilvl="0" w:tplc="23AA9454">
      <w:start w:val="4"/>
      <w:numFmt w:val="bullet"/>
      <w:lvlText w:val=""/>
      <w:lvlJc w:val="left"/>
      <w:pPr>
        <w:ind w:left="720" w:hanging="360"/>
      </w:pPr>
      <w:rPr>
        <w:rFonts w:ascii="Wingdings" w:eastAsia="Times" w:hAnsi="Wingdings" w:cs="Arial" w:hint="default"/>
        <w:i/>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2D221C7E"/>
    <w:multiLevelType w:val="hybridMultilevel"/>
    <w:tmpl w:val="9E084856"/>
    <w:lvl w:ilvl="0" w:tplc="D3D8BFFE">
      <w:start w:val="2000"/>
      <w:numFmt w:val="bullet"/>
      <w:lvlText w:val="-"/>
      <w:lvlJc w:val="left"/>
      <w:pPr>
        <w:ind w:left="360" w:hanging="360"/>
      </w:pPr>
      <w:rPr>
        <w:rFonts w:ascii="Arial" w:eastAsia="Times" w:hAnsi="Arial" w:cs="Arial" w:hint="default"/>
      </w:rPr>
    </w:lvl>
    <w:lvl w:ilvl="1" w:tplc="08070003" w:tentative="1">
      <w:start w:val="1"/>
      <w:numFmt w:val="bullet"/>
      <w:lvlText w:val="o"/>
      <w:lvlJc w:val="left"/>
      <w:pPr>
        <w:ind w:left="1156" w:hanging="360"/>
      </w:pPr>
      <w:rPr>
        <w:rFonts w:ascii="Courier New" w:hAnsi="Courier New" w:cs="Courier New" w:hint="default"/>
      </w:rPr>
    </w:lvl>
    <w:lvl w:ilvl="2" w:tplc="08070005" w:tentative="1">
      <w:start w:val="1"/>
      <w:numFmt w:val="bullet"/>
      <w:lvlText w:val=""/>
      <w:lvlJc w:val="left"/>
      <w:pPr>
        <w:ind w:left="1876" w:hanging="360"/>
      </w:pPr>
      <w:rPr>
        <w:rFonts w:ascii="Wingdings" w:hAnsi="Wingdings" w:hint="default"/>
      </w:rPr>
    </w:lvl>
    <w:lvl w:ilvl="3" w:tplc="08070001" w:tentative="1">
      <w:start w:val="1"/>
      <w:numFmt w:val="bullet"/>
      <w:lvlText w:val=""/>
      <w:lvlJc w:val="left"/>
      <w:pPr>
        <w:ind w:left="2596" w:hanging="360"/>
      </w:pPr>
      <w:rPr>
        <w:rFonts w:ascii="Symbol" w:hAnsi="Symbol" w:hint="default"/>
      </w:rPr>
    </w:lvl>
    <w:lvl w:ilvl="4" w:tplc="08070003" w:tentative="1">
      <w:start w:val="1"/>
      <w:numFmt w:val="bullet"/>
      <w:lvlText w:val="o"/>
      <w:lvlJc w:val="left"/>
      <w:pPr>
        <w:ind w:left="3316" w:hanging="360"/>
      </w:pPr>
      <w:rPr>
        <w:rFonts w:ascii="Courier New" w:hAnsi="Courier New" w:cs="Courier New" w:hint="default"/>
      </w:rPr>
    </w:lvl>
    <w:lvl w:ilvl="5" w:tplc="08070005" w:tentative="1">
      <w:start w:val="1"/>
      <w:numFmt w:val="bullet"/>
      <w:lvlText w:val=""/>
      <w:lvlJc w:val="left"/>
      <w:pPr>
        <w:ind w:left="4036" w:hanging="360"/>
      </w:pPr>
      <w:rPr>
        <w:rFonts w:ascii="Wingdings" w:hAnsi="Wingdings" w:hint="default"/>
      </w:rPr>
    </w:lvl>
    <w:lvl w:ilvl="6" w:tplc="08070001" w:tentative="1">
      <w:start w:val="1"/>
      <w:numFmt w:val="bullet"/>
      <w:lvlText w:val=""/>
      <w:lvlJc w:val="left"/>
      <w:pPr>
        <w:ind w:left="4756" w:hanging="360"/>
      </w:pPr>
      <w:rPr>
        <w:rFonts w:ascii="Symbol" w:hAnsi="Symbol" w:hint="default"/>
      </w:rPr>
    </w:lvl>
    <w:lvl w:ilvl="7" w:tplc="08070003" w:tentative="1">
      <w:start w:val="1"/>
      <w:numFmt w:val="bullet"/>
      <w:lvlText w:val="o"/>
      <w:lvlJc w:val="left"/>
      <w:pPr>
        <w:ind w:left="5476" w:hanging="360"/>
      </w:pPr>
      <w:rPr>
        <w:rFonts w:ascii="Courier New" w:hAnsi="Courier New" w:cs="Courier New" w:hint="default"/>
      </w:rPr>
    </w:lvl>
    <w:lvl w:ilvl="8" w:tplc="08070005" w:tentative="1">
      <w:start w:val="1"/>
      <w:numFmt w:val="bullet"/>
      <w:lvlText w:val=""/>
      <w:lvlJc w:val="left"/>
      <w:pPr>
        <w:ind w:left="6196" w:hanging="360"/>
      </w:pPr>
      <w:rPr>
        <w:rFonts w:ascii="Wingdings" w:hAnsi="Wingdings" w:hint="default"/>
      </w:rPr>
    </w:lvl>
  </w:abstractNum>
  <w:abstractNum w:abstractNumId="14" w15:restartNumberingAfterBreak="0">
    <w:nsid w:val="2FE4749E"/>
    <w:multiLevelType w:val="hybridMultilevel"/>
    <w:tmpl w:val="9036D748"/>
    <w:lvl w:ilvl="0" w:tplc="FFFFFFFF">
      <w:numFmt w:val="bullet"/>
      <w:lvlText w:val="-"/>
      <w:lvlJc w:val="left"/>
      <w:pPr>
        <w:tabs>
          <w:tab w:val="num" w:pos="360"/>
        </w:tabs>
        <w:ind w:left="360" w:hanging="360"/>
      </w:pPr>
      <w:rPr>
        <w:rFonts w:ascii="Arial" w:eastAsia="Times New Roman" w:hAnsi="Arial" w:cs="Aria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0E33033"/>
    <w:multiLevelType w:val="hybridMultilevel"/>
    <w:tmpl w:val="9FB4363A"/>
    <w:lvl w:ilvl="0" w:tplc="0807000F">
      <w:start w:val="1"/>
      <w:numFmt w:val="decimal"/>
      <w:lvlText w:val="%1."/>
      <w:lvlJc w:val="left"/>
      <w:pPr>
        <w:ind w:left="360" w:hanging="360"/>
      </w:pPr>
      <w:rPr>
        <w:rFont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33520488"/>
    <w:multiLevelType w:val="hybridMultilevel"/>
    <w:tmpl w:val="706A200E"/>
    <w:lvl w:ilvl="0" w:tplc="31BC812C">
      <w:start w:val="4"/>
      <w:numFmt w:val="bullet"/>
      <w:lvlText w:val=""/>
      <w:lvlJc w:val="left"/>
      <w:pPr>
        <w:ind w:left="36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33807335"/>
    <w:multiLevelType w:val="hybridMultilevel"/>
    <w:tmpl w:val="1B9EC1DC"/>
    <w:lvl w:ilvl="0" w:tplc="0807000F">
      <w:start w:val="1"/>
      <w:numFmt w:val="decimal"/>
      <w:lvlText w:val="%1."/>
      <w:lvlJc w:val="left"/>
      <w:pPr>
        <w:tabs>
          <w:tab w:val="num" w:pos="360"/>
        </w:tabs>
        <w:ind w:left="360" w:hanging="360"/>
      </w:pPr>
      <w:rPr>
        <w:rFonts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73A4DC7"/>
    <w:multiLevelType w:val="hybridMultilevel"/>
    <w:tmpl w:val="074AEE76"/>
    <w:lvl w:ilvl="0" w:tplc="D3D8BFFE">
      <w:start w:val="2000"/>
      <w:numFmt w:val="bullet"/>
      <w:lvlText w:val="-"/>
      <w:lvlJc w:val="left"/>
      <w:pPr>
        <w:ind w:left="360" w:hanging="360"/>
      </w:pPr>
      <w:rPr>
        <w:rFonts w:ascii="Arial" w:eastAsia="Times" w:hAnsi="Arial" w:cs="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9" w15:restartNumberingAfterBreak="0">
    <w:nsid w:val="4C0D46FD"/>
    <w:multiLevelType w:val="multilevel"/>
    <w:tmpl w:val="0E820038"/>
    <w:lvl w:ilvl="0">
      <w:start w:val="1"/>
      <w:numFmt w:val="decimal"/>
      <w:pStyle w:val="berschrift1nummeriert"/>
      <w:lvlText w:val="%1."/>
      <w:lvlJc w:val="left"/>
      <w:pPr>
        <w:ind w:left="567" w:hanging="567"/>
      </w:pPr>
      <w:rPr>
        <w:rFonts w:hint="default"/>
      </w:rPr>
    </w:lvl>
    <w:lvl w:ilvl="1">
      <w:start w:val="1"/>
      <w:numFmt w:val="decimal"/>
      <w:pStyle w:val="berschrift2nummeriert"/>
      <w:lvlText w:val="%1.%2"/>
      <w:lvlJc w:val="left"/>
      <w:pPr>
        <w:ind w:left="567" w:hanging="567"/>
      </w:pPr>
      <w:rPr>
        <w:rFonts w:hint="default"/>
      </w:rPr>
    </w:lvl>
    <w:lvl w:ilvl="2">
      <w:start w:val="1"/>
      <w:numFmt w:val="decimal"/>
      <w:pStyle w:val="berschrift3nummeriert"/>
      <w:lvlText w:val="%1.%2.%3"/>
      <w:lvlJc w:val="left"/>
      <w:pPr>
        <w:ind w:left="567" w:hanging="567"/>
      </w:pPr>
      <w:rPr>
        <w:rFonts w:hint="default"/>
      </w:rPr>
    </w:lvl>
    <w:lvl w:ilvl="3">
      <w:start w:val="1"/>
      <w:numFmt w:val="decimal"/>
      <w:pStyle w:val="berschrift4nummeriert"/>
      <w:lvlText w:val="%1.%2.%3.%4"/>
      <w:lvlJc w:val="left"/>
      <w:pPr>
        <w:ind w:left="851" w:hanging="851"/>
      </w:pPr>
      <w:rPr>
        <w:rFonts w:hint="default"/>
      </w:rPr>
    </w:lvl>
    <w:lvl w:ilvl="4">
      <w:start w:val="1"/>
      <w:numFmt w:val="decimal"/>
      <w:pStyle w:val="berschrift5nummeriert"/>
      <w:lvlText w:val="%1.%2.%3.%4.%5"/>
      <w:lvlJc w:val="left"/>
      <w:pPr>
        <w:ind w:left="1134" w:hanging="1134"/>
      </w:pPr>
      <w:rPr>
        <w:rFonts w:hint="default"/>
      </w:rPr>
    </w:lvl>
    <w:lvl w:ilvl="5">
      <w:start w:val="1"/>
      <w:numFmt w:val="decimal"/>
      <w:pStyle w:val="Nummerierung1"/>
      <w:lvlText w:val="%6."/>
      <w:lvlJc w:val="left"/>
      <w:pPr>
        <w:ind w:left="425" w:hanging="425"/>
      </w:pPr>
      <w:rPr>
        <w:rFonts w:hint="default"/>
      </w:rPr>
    </w:lvl>
    <w:lvl w:ilvl="6">
      <w:start w:val="1"/>
      <w:numFmt w:val="decimal"/>
      <w:pStyle w:val="Nummerierung2"/>
      <w:lvlText w:val="%6.%7"/>
      <w:lvlJc w:val="left"/>
      <w:pPr>
        <w:ind w:left="851" w:hanging="426"/>
      </w:pPr>
      <w:rPr>
        <w:rFonts w:hint="default"/>
      </w:rPr>
    </w:lvl>
    <w:lvl w:ilvl="7">
      <w:start w:val="1"/>
      <w:numFmt w:val="decimal"/>
      <w:pStyle w:val="Nummerierung3"/>
      <w:lvlText w:val="%6.%7.%8"/>
      <w:lvlJc w:val="left"/>
      <w:pPr>
        <w:tabs>
          <w:tab w:val="num" w:pos="851"/>
        </w:tabs>
        <w:ind w:left="1418" w:hanging="567"/>
      </w:pPr>
      <w:rPr>
        <w:rFonts w:hint="default"/>
      </w:rPr>
    </w:lvl>
    <w:lvl w:ilvl="8">
      <w:start w:val="1"/>
      <w:numFmt w:val="lowerLetter"/>
      <w:pStyle w:val="Nummerierungabc"/>
      <w:lvlText w:val="%9."/>
      <w:lvlJc w:val="left"/>
      <w:pPr>
        <w:ind w:left="425" w:hanging="425"/>
      </w:pPr>
      <w:rPr>
        <w:rFonts w:hint="default"/>
      </w:rPr>
    </w:lvl>
  </w:abstractNum>
  <w:abstractNum w:abstractNumId="20" w15:restartNumberingAfterBreak="0">
    <w:nsid w:val="4D2E1634"/>
    <w:multiLevelType w:val="hybridMultilevel"/>
    <w:tmpl w:val="E31089CC"/>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1" w15:restartNumberingAfterBreak="0">
    <w:nsid w:val="51335D41"/>
    <w:multiLevelType w:val="hybridMultilevel"/>
    <w:tmpl w:val="9884880C"/>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2" w15:restartNumberingAfterBreak="0">
    <w:nsid w:val="53C038DD"/>
    <w:multiLevelType w:val="hybridMultilevel"/>
    <w:tmpl w:val="3322EA80"/>
    <w:lvl w:ilvl="0" w:tplc="85FEF01E">
      <w:start w:val="2"/>
      <w:numFmt w:val="bullet"/>
      <w:lvlText w:val=""/>
      <w:lvlJc w:val="left"/>
      <w:pPr>
        <w:ind w:left="785" w:hanging="360"/>
      </w:pPr>
      <w:rPr>
        <w:rFonts w:ascii="Wingdings" w:eastAsia="Times" w:hAnsi="Wingdings" w:cs="Arial" w:hint="default"/>
      </w:rPr>
    </w:lvl>
    <w:lvl w:ilvl="1" w:tplc="08070003" w:tentative="1">
      <w:start w:val="1"/>
      <w:numFmt w:val="bullet"/>
      <w:lvlText w:val="o"/>
      <w:lvlJc w:val="left"/>
      <w:pPr>
        <w:ind w:left="1647" w:hanging="360"/>
      </w:pPr>
      <w:rPr>
        <w:rFonts w:ascii="Courier New" w:hAnsi="Courier New" w:cs="Courier New" w:hint="default"/>
      </w:rPr>
    </w:lvl>
    <w:lvl w:ilvl="2" w:tplc="08070005" w:tentative="1">
      <w:start w:val="1"/>
      <w:numFmt w:val="bullet"/>
      <w:lvlText w:val=""/>
      <w:lvlJc w:val="left"/>
      <w:pPr>
        <w:ind w:left="2367" w:hanging="360"/>
      </w:pPr>
      <w:rPr>
        <w:rFonts w:ascii="Wingdings" w:hAnsi="Wingdings" w:hint="default"/>
      </w:rPr>
    </w:lvl>
    <w:lvl w:ilvl="3" w:tplc="08070001" w:tentative="1">
      <w:start w:val="1"/>
      <w:numFmt w:val="bullet"/>
      <w:lvlText w:val=""/>
      <w:lvlJc w:val="left"/>
      <w:pPr>
        <w:ind w:left="3087" w:hanging="360"/>
      </w:pPr>
      <w:rPr>
        <w:rFonts w:ascii="Symbol" w:hAnsi="Symbol" w:hint="default"/>
      </w:rPr>
    </w:lvl>
    <w:lvl w:ilvl="4" w:tplc="08070003" w:tentative="1">
      <w:start w:val="1"/>
      <w:numFmt w:val="bullet"/>
      <w:lvlText w:val="o"/>
      <w:lvlJc w:val="left"/>
      <w:pPr>
        <w:ind w:left="3807" w:hanging="360"/>
      </w:pPr>
      <w:rPr>
        <w:rFonts w:ascii="Courier New" w:hAnsi="Courier New" w:cs="Courier New" w:hint="default"/>
      </w:rPr>
    </w:lvl>
    <w:lvl w:ilvl="5" w:tplc="08070005" w:tentative="1">
      <w:start w:val="1"/>
      <w:numFmt w:val="bullet"/>
      <w:lvlText w:val=""/>
      <w:lvlJc w:val="left"/>
      <w:pPr>
        <w:ind w:left="4527" w:hanging="360"/>
      </w:pPr>
      <w:rPr>
        <w:rFonts w:ascii="Wingdings" w:hAnsi="Wingdings" w:hint="default"/>
      </w:rPr>
    </w:lvl>
    <w:lvl w:ilvl="6" w:tplc="08070001" w:tentative="1">
      <w:start w:val="1"/>
      <w:numFmt w:val="bullet"/>
      <w:lvlText w:val=""/>
      <w:lvlJc w:val="left"/>
      <w:pPr>
        <w:ind w:left="5247" w:hanging="360"/>
      </w:pPr>
      <w:rPr>
        <w:rFonts w:ascii="Symbol" w:hAnsi="Symbol" w:hint="default"/>
      </w:rPr>
    </w:lvl>
    <w:lvl w:ilvl="7" w:tplc="08070003" w:tentative="1">
      <w:start w:val="1"/>
      <w:numFmt w:val="bullet"/>
      <w:lvlText w:val="o"/>
      <w:lvlJc w:val="left"/>
      <w:pPr>
        <w:ind w:left="5967" w:hanging="360"/>
      </w:pPr>
      <w:rPr>
        <w:rFonts w:ascii="Courier New" w:hAnsi="Courier New" w:cs="Courier New" w:hint="default"/>
      </w:rPr>
    </w:lvl>
    <w:lvl w:ilvl="8" w:tplc="08070005" w:tentative="1">
      <w:start w:val="1"/>
      <w:numFmt w:val="bullet"/>
      <w:lvlText w:val=""/>
      <w:lvlJc w:val="left"/>
      <w:pPr>
        <w:ind w:left="6687" w:hanging="360"/>
      </w:pPr>
      <w:rPr>
        <w:rFonts w:ascii="Wingdings" w:hAnsi="Wingdings" w:hint="default"/>
      </w:rPr>
    </w:lvl>
  </w:abstractNum>
  <w:abstractNum w:abstractNumId="23" w15:restartNumberingAfterBreak="0">
    <w:nsid w:val="58613E6B"/>
    <w:multiLevelType w:val="multilevel"/>
    <w:tmpl w:val="98B28E36"/>
    <w:lvl w:ilvl="0">
      <w:start w:val="1"/>
      <w:numFmt w:val="bullet"/>
      <w:pStyle w:val="Aufzhlungszeichen"/>
      <w:lvlText w:val=""/>
      <w:lvlJc w:val="left"/>
      <w:pPr>
        <w:ind w:left="284" w:hanging="284"/>
      </w:pPr>
      <w:rPr>
        <w:rFonts w:ascii="Wingdings" w:hAnsi="Wingdings" w:hint="default"/>
      </w:rPr>
    </w:lvl>
    <w:lvl w:ilvl="1">
      <w:start w:val="1"/>
      <w:numFmt w:val="bullet"/>
      <w:pStyle w:val="Aufzhlungszeichen2"/>
      <w:lvlText w:val="–"/>
      <w:lvlJc w:val="left"/>
      <w:pPr>
        <w:ind w:left="567" w:hanging="283"/>
      </w:pPr>
      <w:rPr>
        <w:rFonts w:ascii="HelveticaNeueLT Com 55 Roman" w:hAnsi="HelveticaNeueLT Com 55 Roman" w:hint="default"/>
      </w:rPr>
    </w:lvl>
    <w:lvl w:ilvl="2">
      <w:start w:val="1"/>
      <w:numFmt w:val="bullet"/>
      <w:pStyle w:val="Aufzhlungszeichen3"/>
      <w:lvlText w:val="–"/>
      <w:lvlJc w:val="left"/>
      <w:pPr>
        <w:ind w:left="851" w:hanging="284"/>
      </w:pPr>
      <w:rPr>
        <w:rFonts w:ascii="HelveticaNeueLT Com 55 Roman" w:hAnsi="HelveticaNeueLT Com 55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A1A260C"/>
    <w:multiLevelType w:val="hybridMultilevel"/>
    <w:tmpl w:val="E31089CC"/>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5" w15:restartNumberingAfterBreak="0">
    <w:nsid w:val="6AE06DE1"/>
    <w:multiLevelType w:val="multilevel"/>
    <w:tmpl w:val="94C83BBC"/>
    <w:lvl w:ilvl="0">
      <w:start w:val="1"/>
      <w:numFmt w:val="bullet"/>
      <w:pStyle w:val="Aufzhlung1"/>
      <w:lvlText w:val="‒"/>
      <w:lvlJc w:val="left"/>
      <w:pPr>
        <w:ind w:left="284" w:hanging="284"/>
      </w:pPr>
      <w:rPr>
        <w:rFonts w:asciiTheme="minorHAnsi" w:hAnsiTheme="minorHAnsi" w:hint="default"/>
      </w:rPr>
    </w:lvl>
    <w:lvl w:ilvl="1">
      <w:start w:val="1"/>
      <w:numFmt w:val="bullet"/>
      <w:pStyle w:val="Aufzhlung2"/>
      <w:lvlText w:val="‒"/>
      <w:lvlJc w:val="left"/>
      <w:pPr>
        <w:ind w:left="567" w:hanging="283"/>
      </w:pPr>
      <w:rPr>
        <w:rFonts w:asciiTheme="minorHAnsi" w:hAnsiTheme="minorHAnsi" w:hint="default"/>
      </w:rPr>
    </w:lvl>
    <w:lvl w:ilvl="2">
      <w:start w:val="1"/>
      <w:numFmt w:val="bullet"/>
      <w:pStyle w:val="Aufzhlung3"/>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6" w15:restartNumberingAfterBreak="0">
    <w:nsid w:val="70430126"/>
    <w:multiLevelType w:val="hybridMultilevel"/>
    <w:tmpl w:val="5888ECEC"/>
    <w:lvl w:ilvl="0" w:tplc="D3D8BFFE">
      <w:start w:val="2000"/>
      <w:numFmt w:val="bullet"/>
      <w:lvlText w:val="-"/>
      <w:lvlJc w:val="left"/>
      <w:pPr>
        <w:ind w:left="360" w:hanging="360"/>
      </w:pPr>
      <w:rPr>
        <w:rFonts w:ascii="Arial" w:eastAsia="Times" w:hAnsi="Arial" w:cs="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num w:numId="1">
    <w:abstractNumId w:val="23"/>
  </w:num>
  <w:num w:numId="2">
    <w:abstractNumId w:val="10"/>
  </w:num>
  <w:num w:numId="3">
    <w:abstractNumId w:val="25"/>
  </w:num>
  <w:num w:numId="4">
    <w:abstractNumId w:val="19"/>
  </w:num>
  <w:num w:numId="5">
    <w:abstractNumId w:val="6"/>
  </w:num>
  <w:num w:numId="6">
    <w:abstractNumId w:val="0"/>
  </w:num>
  <w:num w:numId="7">
    <w:abstractNumId w:val="16"/>
  </w:num>
  <w:num w:numId="8">
    <w:abstractNumId w:val="8"/>
  </w:num>
  <w:num w:numId="9">
    <w:abstractNumId w:val="2"/>
  </w:num>
  <w:num w:numId="10">
    <w:abstractNumId w:val="13"/>
  </w:num>
  <w:num w:numId="11">
    <w:abstractNumId w:val="26"/>
  </w:num>
  <w:num w:numId="12">
    <w:abstractNumId w:val="11"/>
  </w:num>
  <w:num w:numId="13">
    <w:abstractNumId w:val="15"/>
  </w:num>
  <w:num w:numId="14">
    <w:abstractNumId w:val="7"/>
  </w:num>
  <w:num w:numId="15">
    <w:abstractNumId w:val="21"/>
  </w:num>
  <w:num w:numId="16">
    <w:abstractNumId w:val="18"/>
  </w:num>
  <w:num w:numId="17">
    <w:abstractNumId w:val="14"/>
  </w:num>
  <w:num w:numId="18">
    <w:abstractNumId w:val="1"/>
  </w:num>
  <w:num w:numId="19">
    <w:abstractNumId w:val="3"/>
  </w:num>
  <w:num w:numId="20">
    <w:abstractNumId w:val="9"/>
  </w:num>
  <w:num w:numId="21">
    <w:abstractNumId w:val="20"/>
  </w:num>
  <w:num w:numId="22">
    <w:abstractNumId w:val="22"/>
  </w:num>
  <w:num w:numId="23">
    <w:abstractNumId w:val="5"/>
  </w:num>
  <w:num w:numId="24">
    <w:abstractNumId w:val="12"/>
  </w:num>
  <w:num w:numId="25">
    <w:abstractNumId w:val="24"/>
  </w:num>
  <w:num w:numId="26">
    <w:abstractNumId w:val="17"/>
  </w:num>
  <w:num w:numId="27">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activeWritingStyle w:appName="MSWord" w:lang="it-CH" w:vendorID="64" w:dllVersion="6" w:nlCheck="1" w:checkStyle="0"/>
  <w:activeWritingStyle w:appName="MSWord" w:lang="en-US" w:vendorID="64" w:dllVersion="6" w:nlCheck="1" w:checkStyle="1"/>
  <w:activeWritingStyle w:appName="MSWord" w:lang="fr-CH" w:vendorID="64" w:dllVersion="6" w:nlCheck="1" w:checkStyle="1"/>
  <w:activeWritingStyle w:appName="MSWord" w:lang="de-CH" w:vendorID="64" w:dllVersion="6" w:nlCheck="1" w:checkStyle="1"/>
  <w:activeWritingStyle w:appName="MSWord" w:lang="de-DE" w:vendorID="64" w:dllVersion="6" w:nlCheck="1" w:checkStyle="1"/>
  <w:activeWritingStyle w:appName="MSWord" w:lang="de-CH" w:vendorID="64" w:dllVersion="0" w:nlCheck="1" w:checkStyle="0"/>
  <w:activeWritingStyle w:appName="MSWord" w:lang="en-GB" w:vendorID="64" w:dllVersion="0" w:nlCheck="1" w:checkStyle="0"/>
  <w:activeWritingStyle w:appName="MSWord" w:lang="en-GB" w:vendorID="64" w:dllVersion="6" w:nlCheck="1" w:checkStyle="1"/>
  <w:activeWritingStyle w:appName="MSWord" w:lang="en-US" w:vendorID="64" w:dllVersion="0" w:nlCheck="1" w:checkStyle="0"/>
  <w:activeWritingStyle w:appName="MSWord" w:lang="it-CH" w:vendorID="64" w:dllVersion="0" w:nlCheck="1" w:checkStyle="0"/>
  <w:activeWritingStyle w:appName="MSWord" w:lang="de-DE" w:vendorID="64" w:dllVersion="0" w:nlCheck="1" w:checkStyle="0"/>
  <w:activeWritingStyle w:appName="MSWord" w:lang="de-CH" w:vendorID="64" w:dllVersion="131078" w:nlCheck="1" w:checkStyle="0"/>
  <w:activeWritingStyle w:appName="MSWord" w:lang="de-DE" w:vendorID="64" w:dllVersion="131078" w:nlCheck="1" w:checkStyle="0"/>
  <w:activeWritingStyle w:appName="MSWord" w:lang="fr-CH" w:vendorID="64" w:dllVersion="131078" w:nlCheck="1" w:checkStyle="0"/>
  <w:activeWritingStyle w:appName="MSWord" w:lang="en-GB" w:vendorID="64" w:dllVersion="131078" w:nlCheck="1" w:checkStyle="1"/>
  <w:proofState w:spelling="clean" w:grammar="clean"/>
  <w:defaultTabStop w:val="709"/>
  <w:autoHyphenation/>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LM:Dokument.Absender.Fuss.Adresse.Adresszeile1" w:val="﻿"/>
    <w:docVar w:name="VLM:Dokument.Absender.Fuss.Adresse.Adresszeile1_MitZeilenumbruch" w:val="﻿"/>
    <w:docVar w:name="VLM:Dokument.Absender.Fuss.Adresse.Adresszeile2" w:val="﻿"/>
    <w:docVar w:name="VLM:Dokument.Absender.Fuss.Adresse.Adresszeile2_MitZeilenumbruch" w:val="﻿"/>
    <w:docVar w:name="VLM:Dokument.Absender.Fuss.Adresse.Hausnummer" w:val="13"/>
    <w:docVar w:name="VLM:Dokument.Absender.Fuss.Adresse.Hausnummer_MitLeerzeichenDavor" w:val=" 13"/>
    <w:docVar w:name="VLM:Dokument.Absender.Fuss.Adresse.HausnummerZusatz" w:val="﻿"/>
    <w:docVar w:name="VLM:Dokument.Absender.Fuss.Adresse.HausnummerZusatz_MitLeerzeichenDavor" w:val="﻿"/>
    <w:docVar w:name="VLM:Dokument.Absender.Fuss.Adresse.Ort" w:val="Ittigen"/>
    <w:docVar w:name="VLM:Dokument.Absender.Fuss.Adresse.Ort_MitZeilenumbruch" w:val="Ittigen_x000b_"/>
    <w:docVar w:name="VLM:Dokument.Absender.Fuss.Adresse.PLZ" w:val="3063"/>
    <w:docVar w:name="VLM:Dokument.Absender.Fuss.Adresse.PLZ_MitLeerzeichen" w:val="3063 "/>
    <w:docVar w:name="VLM:Dokument.Absender.Fuss.Adresse.Postfach" w:val="﻿"/>
    <w:docVar w:name="VLM:Dokument.Absender.Fuss.Adresse.Postfach_MitZeilenumbruch" w:val="﻿"/>
    <w:docVar w:name="VLM:Dokument.Absender.Fuss.Adresse.Staat.Iso2" w:val="﻿"/>
    <w:docVar w:name="VLM:Dokument.Absender.Fuss.Adresse.Staat.Iso2_MitBindestrich" w:val="﻿"/>
    <w:docVar w:name="VLM:Dokument.Absender.Fuss.Adresse.Staat.Name" w:val="﻿"/>
    <w:docVar w:name="VLM:Dokument.Absender.Fuss.Adresse.Staat.Name_MitZeilenumbruch" w:val="﻿"/>
    <w:docVar w:name="VLM:Dokument.Absender.Fuss.Adresse.Strasse" w:val="Pulverstrasse"/>
    <w:docVar w:name="VLM:Dokument.Absender.Fuss.EMail" w:val="kerstin.buetschi@bfe.admin.ch"/>
    <w:docVar w:name="VLM:Dokument.Absender.Fuss.EMail_MitZeilenumbruch" w:val="kerstin.buetschi@bfe.admin.ch_x000b_"/>
    <w:docVar w:name="VLM:Dokument.Absender.Fuss.Fax" w:val="+41 58 463 2500"/>
    <w:docVar w:name="VLM:Dokument.Absender.Fuss.Fax_MitZeilenumbruch" w:val="+41 58 463 2500_x000b_"/>
    <w:docVar w:name="VLM:Dokument.Absender.Fuss.Grussformel" w:val="Bütschi Kerstin (BFE-AW@BFE)"/>
    <w:docVar w:name="VLM:Dokument.Absender.Fuss.Person.Anrede" w:val="﻿"/>
    <w:docVar w:name="VLM:Dokument.Absender.Fuss.Person.Anrede_MitZeilenumbruch" w:val="﻿"/>
    <w:docVar w:name="VLM:Dokument.Absender.Fuss.Person.Funktion" w:val="Fachspezialistin Aus- und Weiterbildung Energiebereich"/>
    <w:docVar w:name="VLM:Dokument.Absender.Fuss.Person.Funktion_MitZeilenumbruch" w:val="Fachspezialistin Aus- und Weiterbildung Energiebereich_x000b_"/>
    <w:docVar w:name="VLM:Dokument.Absender.Fuss.Person.Nachname" w:val="Bütschi"/>
    <w:docVar w:name="VLM:Dokument.Absender.Fuss.Person.Nachname_MitZeilenumbruch" w:val="Bütschi_x000b_"/>
    <w:docVar w:name="VLM:Dokument.Absender.Fuss.Person.Titel" w:val="﻿"/>
    <w:docVar w:name="VLM:Dokument.Absender.Fuss.Person.Titel_MitLeerzeichen" w:val="﻿"/>
    <w:docVar w:name="VLM:Dokument.Absender.Fuss.Person.Vorname" w:val="Kerstin"/>
    <w:docVar w:name="VLM:Dokument.Absender.Fuss.Person.Vorname_MitLeerzeichen" w:val="Kerstin "/>
    <w:docVar w:name="VLM:Dokument.Absender.Fuss.Person.Zeichen" w:val="buk"/>
    <w:docVar w:name="VLM:Dokument.Absender.Fuss.Person.Zeichen_MitZeilenumbruch" w:val="buk_x000b_"/>
    <w:docVar w:name="VLM:Dokument.Absender.Fuss.Postadresse" w:val="3003 Bern"/>
    <w:docVar w:name="VLM:Dokument.Absender.Fuss.Postadresse_MitZeilenumbruch" w:val="3003 Bern_x000b_"/>
    <w:docVar w:name="VLM:Dokument.Absender.Fuss.Telefon" w:val="+41 58 484 9192"/>
    <w:docVar w:name="VLM:Dokument.Absender.Fuss.Telefon_MitBeistrich" w:val="+41 58 484 9192, "/>
    <w:docVar w:name="VLM:Dokument.Absender.Fuss.Verwaltungseinheit.Abteilung" w:val="Dienst Aus- und Weiterbildung Energiebereich AW"/>
    <w:docVar w:name="VLM:Dokument.Absender.Fuss.Verwaltungseinheit.Abteilung_MitZeilenumbruch" w:val="Dienst Aus- und Weiterbildung Energiebereich AW_x000b_"/>
    <w:docVar w:name="VLM:Dokument.Absender.Fuss.Verwaltungseinheit.Amt.Kurz" w:val="BFE"/>
    <w:docVar w:name="VLM:Dokument.Absender.Fuss.Verwaltungseinheit.Amt.Kurz_MitStrichpunkt" w:val="BFE; "/>
    <w:docVar w:name="VLM:Dokument.Absender.Fuss.Verwaltungseinheit.Amt.Kurz_MitZeilenumbruch" w:val="BFE_x000b_"/>
    <w:docVar w:name="VLM:Dokument.Absender.Fuss.Verwaltungseinheit.Amt.Lang" w:val="Bundesamt für Energie"/>
    <w:docVar w:name="VLM:Dokument.Absender.Fuss.Verwaltungseinheit.Amt.Lang_MitLeerzeichen" w:val="Bundesamt für Energie "/>
    <w:docVar w:name="VLM:Dokument.Absender.Fuss.Verwaltungseinheit.Departement.Kurz" w:val="UVEK"/>
    <w:docVar w:name="VLM:Dokument.Absender.Fuss.Verwaltungseinheit.Departement.Kurz_MitZeilenumbruch" w:val="UVEK_x000b_"/>
    <w:docVar w:name="VLM:Dokument.Absender.Fuss.Verwaltungseinheit.Departement.Lang" w:val="Eidgenössisches Departement für Umwelt, Verkehr,_x000b_Energie und Kommunikation"/>
    <w:docVar w:name="VLM:Dokument.Absender.Fuss.Verwaltungseinheit.Departement.Lang_MitLeerzeichen" w:val="Eidgenössisches Departement für Umwelt, Verkehr,_x000b_Energie und Kommunikation "/>
    <w:docVar w:name="VLM:Dokument.Absender.Fuss.Website" w:val="http://www.bfe.admin.ch/"/>
    <w:docVar w:name="VLM:Dokument.Absender.Kopf.Adresse.Adresszeile1" w:val="﻿"/>
    <w:docVar w:name="VLM:Dokument.Absender.Kopf.Adresse.Adresszeile1_MitZeilenumbruch" w:val="﻿"/>
    <w:docVar w:name="VLM:Dokument.Absender.Kopf.Adresse.Adresszeile2" w:val="﻿"/>
    <w:docVar w:name="VLM:Dokument.Absender.Kopf.Adresse.Adresszeile2_MitZeilenumbruch" w:val="﻿"/>
    <w:docVar w:name="VLM:Dokument.Absender.Kopf.Adresse.Hausnummer" w:val="13"/>
    <w:docVar w:name="VLM:Dokument.Absender.Kopf.Adresse.Hausnummer_MitLeerzeichenDavor" w:val=" 13"/>
    <w:docVar w:name="VLM:Dokument.Absender.Kopf.Adresse.HausnummerZusatz" w:val="﻿"/>
    <w:docVar w:name="VLM:Dokument.Absender.Kopf.Adresse.HausnummerZusatz_MitLeerzeichenDavor" w:val="﻿"/>
    <w:docVar w:name="VLM:Dokument.Absender.Kopf.Adresse.Ort" w:val="Ittigen"/>
    <w:docVar w:name="VLM:Dokument.Absender.Kopf.Adresse.Ort_MitZeilenumbruch" w:val="Ittigen_x000b_"/>
    <w:docVar w:name="VLM:Dokument.Absender.Kopf.Adresse.PLZ" w:val="3063"/>
    <w:docVar w:name="VLM:Dokument.Absender.Kopf.Adresse.PLZ_MitLeerzeichen" w:val="3063 "/>
    <w:docVar w:name="VLM:Dokument.Absender.Kopf.Adresse.Postfach" w:val="﻿"/>
    <w:docVar w:name="VLM:Dokument.Absender.Kopf.Adresse.Postfach_MitZeilenumbruch" w:val="﻿"/>
    <w:docVar w:name="VLM:Dokument.Absender.Kopf.Adresse.Staat.Iso2" w:val="﻿"/>
    <w:docVar w:name="VLM:Dokument.Absender.Kopf.Adresse.Staat.Iso2_MitBindestrich" w:val="﻿"/>
    <w:docVar w:name="VLM:Dokument.Absender.Kopf.Adresse.Staat.Name" w:val="﻿"/>
    <w:docVar w:name="VLM:Dokument.Absender.Kopf.Adresse.Staat.Name_MitZeilenumbruch" w:val="﻿"/>
    <w:docVar w:name="VLM:Dokument.Absender.Kopf.Adresse.Strasse" w:val="Pulverstrasse"/>
    <w:docVar w:name="VLM:Dokument.Absender.Kopf.EMail" w:val="kerstin.buetschi@bfe.admin.ch"/>
    <w:docVar w:name="VLM:Dokument.Absender.Kopf.EMail_MitZeilenumbruch" w:val="kerstin.buetschi@bfe.admin.ch_x000b_"/>
    <w:docVar w:name="VLM:Dokument.Absender.Kopf.Fax" w:val="+41 58 463 2500"/>
    <w:docVar w:name="VLM:Dokument.Absender.Kopf.Fax_MitZeilenumbruch" w:val="+41 58 463 2500_x000b_"/>
    <w:docVar w:name="VLM:Dokument.Absender.Kopf.Grussformel" w:val="Bütschi Kerstin (BFE-AW@BFE)"/>
    <w:docVar w:name="VLM:Dokument.Absender.Kopf.Person.Anrede" w:val="﻿"/>
    <w:docVar w:name="VLM:Dokument.Absender.Kopf.Person.Anrede_MitZeilenumbruch" w:val="﻿"/>
    <w:docVar w:name="VLM:Dokument.Absender.Kopf.Person.Funktion" w:val="Fachspezialistin Aus- und Weiterbildung Energiebereich"/>
    <w:docVar w:name="VLM:Dokument.Absender.Kopf.Person.Funktion_MitZeilenumbruch" w:val="Fachspezialistin Aus- und Weiterbildung Energiebereich_x000b_"/>
    <w:docVar w:name="VLM:Dokument.Absender.Kopf.Person.Nachname" w:val="Bütschi"/>
    <w:docVar w:name="VLM:Dokument.Absender.Kopf.Person.Nachname_MitZeilenumbruch" w:val="Bütschi_x000b_"/>
    <w:docVar w:name="VLM:Dokument.Absender.Kopf.Person.Titel" w:val="﻿"/>
    <w:docVar w:name="VLM:Dokument.Absender.Kopf.Person.Titel_MitLeerzeichen" w:val="﻿"/>
    <w:docVar w:name="VLM:Dokument.Absender.Kopf.Person.Vorname" w:val="Kerstin"/>
    <w:docVar w:name="VLM:Dokument.Absender.Kopf.Person.Vorname_MitLeerzeichen" w:val="Kerstin "/>
    <w:docVar w:name="VLM:Dokument.Absender.Kopf.Person.Zeichen" w:val="buk"/>
    <w:docVar w:name="VLM:Dokument.Absender.Kopf.Person.Zeichen_MitZeilenumbruch" w:val="buk_x000b_"/>
    <w:docVar w:name="VLM:Dokument.Absender.Kopf.Postadresse" w:val="3003 Bern"/>
    <w:docVar w:name="VLM:Dokument.Absender.Kopf.Postadresse_MitZeilenumbruch" w:val="3003 Bern_x000b_"/>
    <w:docVar w:name="VLM:Dokument.Absender.Kopf.Telefon" w:val="+41 58 484 9192"/>
    <w:docVar w:name="VLM:Dokument.Absender.Kopf.Telefon_MitBeistrich" w:val="+41 58 484 9192, "/>
    <w:docVar w:name="VLM:Dokument.Absender.Kopf.Verwaltungseinheit.Abteilung" w:val="Dienst Aus- und Weiterbildung Energiebereich AW"/>
    <w:docVar w:name="VLM:Dokument.Absender.Kopf.Verwaltungseinheit.Abteilung_MitZeilenumbruch" w:val="Dienst Aus- und Weiterbildung Energiebereich AW_x000b_"/>
    <w:docVar w:name="VLM:Dokument.Absender.Kopf.Verwaltungseinheit.Amt.Kurz" w:val="BFE"/>
    <w:docVar w:name="VLM:Dokument.Absender.Kopf.Verwaltungseinheit.Amt.Kurz_MitStrichpunkt" w:val="BFE; "/>
    <w:docVar w:name="VLM:Dokument.Absender.Kopf.Verwaltungseinheit.Amt.Kurz_MitZeilenumbruch" w:val="BFE_x000b_"/>
    <w:docVar w:name="VLM:Dokument.Absender.Kopf.Verwaltungseinheit.Amt.Lang" w:val="Bundesamt für Energie"/>
    <w:docVar w:name="VLM:Dokument.Absender.Kopf.Verwaltungseinheit.Amt.Lang_MitLeerzeichen" w:val="Bundesamt für Energie "/>
    <w:docVar w:name="VLM:Dokument.Absender.Kopf.Verwaltungseinheit.Departement.Kurz" w:val="UVEK"/>
    <w:docVar w:name="VLM:Dokument.Absender.Kopf.Verwaltungseinheit.Departement.Kurz_MitZeilenumbruch" w:val="UVEK_x000b_"/>
    <w:docVar w:name="VLM:Dokument.Absender.Kopf.Verwaltungseinheit.Departement.Lang" w:val="Eidgenössisches Departement für Umwelt, Verkehr,_x000b_Energie und Kommunikation"/>
    <w:docVar w:name="VLM:Dokument.Absender.Kopf.Verwaltungseinheit.Departement.Lang_MitLeerzeichen" w:val="Eidgenössisches Departement für Umwelt, Verkehr,_x000b_Energie und Kommunikation "/>
    <w:docVar w:name="VLM:Dokument.Absender.Kopf.Website" w:val="http://www.bfe.admin.ch/"/>
    <w:docVar w:name="VLM:Dokument.Beilagen.ListeFormatiert" w:val="﻿"/>
    <w:docVar w:name="VLM:Dokument.Benutzer.Person.Anrede" w:val="﻿"/>
    <w:docVar w:name="VLM:Dokument.Benutzer.Person.Nachname" w:val="Stalder"/>
    <w:docVar w:name="VLM:Dokument.Benutzer.Person.Nachname_MitZeilenumbruch" w:val="Stalder_x000b_"/>
    <w:docVar w:name="VLM:Dokument.Benutzer.Person.Titel" w:val="﻿"/>
    <w:docVar w:name="VLM:Dokument.Benutzer.Person.Titel_MitLeerzeichen" w:val="﻿"/>
    <w:docVar w:name="VLM:Dokument.Benutzer.Person.Vorname" w:val="Melanie"/>
    <w:docVar w:name="VLM:Dokument.Empfaenger.Adresse.Adresszeile1" w:val="﻿"/>
    <w:docVar w:name="VLM:Dokument.Empfaenger.Adresse.Adresszeile1_MitZeilenumbruch" w:val="﻿"/>
    <w:docVar w:name="VLM:Dokument.Empfaenger.Adresse.Adresszeile2" w:val="﻿"/>
    <w:docVar w:name="VLM:Dokument.Empfaenger.Adresse.Adresszeile2_MitZeilenumbruch" w:val="﻿"/>
    <w:docVar w:name="VLM:Dokument.Empfaenger.Adresse.Hausnummer" w:val="﻿"/>
    <w:docVar w:name="VLM:Dokument.Empfaenger.Adresse.Hausnummer_MitLeerzeichenDavor" w:val="﻿"/>
    <w:docVar w:name="VLM:Dokument.Empfaenger.Adresse.HausnummerZusatz" w:val="﻿"/>
    <w:docVar w:name="VLM:Dokument.Empfaenger.Adresse.HausnummerZusatz_MitLeerzeichenDavor" w:val="﻿"/>
    <w:docVar w:name="VLM:Dokument.Empfaenger.Adresse.Ort" w:val="﻿"/>
    <w:docVar w:name="VLM:Dokument.Empfaenger.Adresse.Ort_MitZeilenumbruch" w:val="﻿"/>
    <w:docVar w:name="VLM:Dokument.Empfaenger.Adresse.PLZ" w:val="﻿"/>
    <w:docVar w:name="VLM:Dokument.Empfaenger.Adresse.PLZ_MitLeerzeichen" w:val="﻿"/>
    <w:docVar w:name="VLM:Dokument.Empfaenger.Adresse.Postfach" w:val="﻿"/>
    <w:docVar w:name="VLM:Dokument.Empfaenger.Adresse.Postfach_MitZeilenumbruch" w:val="﻿"/>
    <w:docVar w:name="VLM:Dokument.Empfaenger.Adresse.Staat.Iso2" w:val="﻿"/>
    <w:docVar w:name="VLM:Dokument.Empfaenger.Adresse.Staat.Iso2_MitBindestrich" w:val="﻿"/>
    <w:docVar w:name="VLM:Dokument.Empfaenger.Adresse.Staat.Name" w:val="﻿"/>
    <w:docVar w:name="VLM:Dokument.Empfaenger.Adresse.Staat.Name_MitZeilenumbruch" w:val="﻿"/>
    <w:docVar w:name="VLM:Dokument.Empfaenger.Adresse.Strasse" w:val="﻿"/>
    <w:docVar w:name="VLM:Dokument.Empfaenger.Briefanrede" w:val="﻿"/>
    <w:docVar w:name="VLM:Dokument.Empfaenger.EMail" w:val="﻿"/>
    <w:docVar w:name="VLM:Dokument.Empfaenger.Organisation" w:val="﻿"/>
    <w:docVar w:name="VLM:Dokument.Empfaenger.Organisation_MitZeilenumbruch" w:val="﻿"/>
    <w:docVar w:name="VLM:Dokument.Empfaenger.Person.Anrede" w:val="﻿"/>
    <w:docVar w:name="VLM:Dokument.Empfaenger.Person.Anrede_MitZeilenumbruch" w:val="﻿"/>
    <w:docVar w:name="VLM:Dokument.Empfaenger.Person.Funktion" w:val="﻿"/>
    <w:docVar w:name="VLM:Dokument.Empfaenger.Person.Funktion_MitZeilenumbruch" w:val="﻿"/>
    <w:docVar w:name="VLM:Dokument.Empfaenger.Person.Nachname" w:val="﻿"/>
    <w:docVar w:name="VLM:Dokument.Empfaenger.Person.Nachname_MitZeilenumbruch" w:val="﻿"/>
    <w:docVar w:name="VLM:Dokument.Empfaenger.Person.Titel" w:val="﻿"/>
    <w:docVar w:name="VLM:Dokument.Empfaenger.Person.Titel_MitLeerzeichen" w:val="﻿"/>
    <w:docVar w:name="VLM:Dokument.Empfaenger.Person.Vorname" w:val="﻿"/>
    <w:docVar w:name="VLM:Dokument.Empfaenger.Person.Vorname_MitLeerzeichen" w:val="﻿"/>
    <w:docVar w:name="VLM:Dokument.Empfaenger.Person.Zeichen" w:val="﻿"/>
    <w:docVar w:name="VLM:Dokument.Empfaenger.Person.Zeichen_MitZeilenumbruch" w:val="﻿"/>
    <w:docVar w:name="VLM:Dokument.Empfaenger.Telefon" w:val="﻿"/>
    <w:docVar w:name="VLM:Dokument.Empfaenger.Verwaltungseinheit.Abteilung" w:val="﻿"/>
    <w:docVar w:name="VLM:Dokument.Empfaenger.Verwaltungseinheit.Abteilung_MitZeilenumbruch" w:val="﻿"/>
    <w:docVar w:name="VLM:Dokument.Empfaenger.Verwaltungseinheit.Amt.Kurz" w:val="﻿"/>
    <w:docVar w:name="VLM:Dokument.Empfaenger.Verwaltungseinheit.Amt.Kurz_MitStrichpunkt" w:val="﻿"/>
    <w:docVar w:name="VLM:Dokument.Empfaenger.Verwaltungseinheit.Amt.Kurz_MitZeilenumbruch" w:val="﻿"/>
    <w:docVar w:name="VLM:Dokument.Empfaenger.Verwaltungseinheit.Amt.Lang" w:val="﻿"/>
    <w:docVar w:name="VLM:Dokument.Empfaenger.Verwaltungseinheit.Amt.Lang_MitLeerzeichen" w:val="﻿"/>
    <w:docVar w:name="VLM:Dokument.Empfaenger.Verwaltungseinheit.Departement.Kurz" w:val="﻿"/>
    <w:docVar w:name="VLM:Dokument.Empfaenger.Verwaltungseinheit.Departement.Kurz_MitZeilenumbruch" w:val="﻿"/>
    <w:docVar w:name="VLM:Dokument.Empfaenger.Verwaltungseinheit.Departement.Lang" w:val="﻿"/>
    <w:docVar w:name="VLM:Dokument.Empfaenger.Verwaltungseinheit.Departement.Lang_MitLeerzeichen" w:val="﻿"/>
    <w:docVar w:name="VLM:Dokument.Empfaenger.Website" w:val="﻿"/>
    <w:docVar w:name="VLM:Dokument.Erstellungsdatum.Langformat" w:val="12. August 2021"/>
    <w:docVar w:name="VLM:Dokument.Fachdaten.Anrede/Grussformel Organisation.UVEK_briefanredeOrganisation" w:val="﻿"/>
    <w:docVar w:name="VLM:Dokument.Fachdaten.Anrede/Grussformel Organisation.UVEK_briefanredePerson" w:val="﻿"/>
    <w:docVar w:name="VLM:Dokument.Fachdaten.Anrede/Grussformel Organisation.UVEK_grussformelOrganisation" w:val="﻿"/>
    <w:docVar w:name="VLM:Dokument.Fachdaten.Anrede/Grussformel Organisation.UVEK_grussformelPerson" w:val="﻿"/>
    <w:docVar w:name="VLM:Dokument.Fachdaten.Anrede/Grussformel Organisation.UVEK_organisationZeile2" w:val="﻿"/>
    <w:docVar w:name="VLM:Dokument.Fachdaten.Anrede/Grussformel Organisation.UVEK_organisationZeile3" w:val="﻿"/>
    <w:docVar w:name="VLM:Dokument.Fachdaten.Anrede/Grussformel Person.UVEK_briefanredeOrganisation" w:val="﻿"/>
    <w:docVar w:name="VLM:Dokument.Fachdaten.Anrede/Grussformel Person.UVEK_briefanredePerson" w:val="﻿"/>
    <w:docVar w:name="VLM:Dokument.Fachdaten.Anrede/Grussformel Person.UVEK_grussformelOrganisation" w:val="﻿"/>
    <w:docVar w:name="VLM:Dokument.Fachdaten.Anrede/Grussformel Person.UVEK_grussformelPerson" w:val="﻿"/>
    <w:docVar w:name="VLM:Dokument.Fachdaten.Anrede/Grussformel Person.UVEK_organisationZeile2" w:val="﻿"/>
    <w:docVar w:name="VLM:Dokument.Fachdaten.Anrede/Grussformel Person.UVEK_organisationZeile3" w:val="﻿"/>
    <w:docVar w:name="VLM:Dokument.Fachdaten.Organisationszeile2_MitZeilenumbruch" w:val="﻿"/>
    <w:docVar w:name="VLM:Dokument.Fachdaten.Organisationszeile3_MitZeilenumbruch" w:val="﻿"/>
    <w:docVar w:name="VLM:Dokument.Geschaeftsdetails.Betreff" w:val="Offres_cours_f"/>
    <w:docVar w:name="VLM:Dokument.Geschaeftsdetails.Geschaeftsnummer" w:val="BFE-438.0-14/12/3/3/2"/>
    <w:docVar w:name="VLM:Dokument.Geschaeftsdetails.Geschaeftstitel" w:val="f"/>
    <w:docVar w:name="VLM:Dokument.Geschaeftsdetails.Referenz" w:val="BFE-D-7C643401/40"/>
    <w:docVar w:name="VLM:Dokument.ID" w:val="ActaNovaDocument|eba3b89f-5e59-4257-9e6a-eb561f3b386c|System.Guid"/>
    <w:docVar w:name="VLM:Dokument.Klassifizierung.Beilagen" w:val="﻿"/>
    <w:docVar w:name="VLM:Dokument.Klassifizierung.Beilagen_mitBeistrichVorFixtext" w:val="﻿"/>
    <w:docVar w:name="VLM:Dokument.Klassifizierung.Beilagen_mitFixtext" w:val="﻿"/>
    <w:docVar w:name="VLM:Dokument.Klassifizierung.Dokument" w:val="﻿"/>
    <w:docVar w:name="VLM:Dokument.Klassifizierung.Dokument_mitZweiLeerschlaegen" w:val="﻿"/>
    <w:docVar w:name="VLM:Dokument.Unterschrift.Links.Person.Anrede" w:val="﻿"/>
    <w:docVar w:name="VLM:Dokument.Unterschrift.Links.Person.Anrede_MitZeilenumbruch" w:val="﻿"/>
    <w:docVar w:name="VLM:Dokument.Unterschrift.Links.Person.Funktion" w:val="﻿"/>
    <w:docVar w:name="VLM:Dokument.Unterschrift.Links.Person.Funktion_MitZeilenumbruch" w:val="﻿"/>
    <w:docVar w:name="VLM:Dokument.Unterschrift.Links.Person.Nachname" w:val="﻿"/>
    <w:docVar w:name="VLM:Dokument.Unterschrift.Links.Person.Nachname_MitZeilenumbruch" w:val="﻿"/>
    <w:docVar w:name="VLM:Dokument.Unterschrift.Links.Person.Titel" w:val="﻿"/>
    <w:docVar w:name="VLM:Dokument.Unterschrift.Links.Person.Titel_MitLeerzeichen" w:val="﻿"/>
    <w:docVar w:name="VLM:Dokument.Unterschrift.Links.Person.Vorname" w:val="﻿"/>
    <w:docVar w:name="VLM:Dokument.Unterschrift.Links.Person.Vorname_MitLeerzeichen" w:val="﻿"/>
    <w:docVar w:name="VLM:Dokument.Unterschrift.Links.Person.Zeichen" w:val="﻿"/>
    <w:docVar w:name="VLM:Dokument.Unterschrift.Links.Person.Zeichen_MitZeilenumbruch" w:val="﻿"/>
    <w:docVar w:name="VLM:Dokument.Unterschrift.Links.Verwaltungseinheit.Abteilung" w:val="﻿"/>
    <w:docVar w:name="VLM:Dokument.Unterschrift.Links.Verwaltungseinheit.Abteilung_MitZeilenumbruch" w:val="﻿"/>
    <w:docVar w:name="VLM:Dokument.Unterschrift.Links.Verwaltungseinheit.Amt.Kurz" w:val="﻿"/>
    <w:docVar w:name="VLM:Dokument.Unterschrift.Links.Verwaltungseinheit.Amt.Kurz_MitStrichpunkt" w:val="﻿"/>
    <w:docVar w:name="VLM:Dokument.Unterschrift.Links.Verwaltungseinheit.Amt.Kurz_MitZeilenumbruch" w:val="﻿"/>
    <w:docVar w:name="VLM:Dokument.Unterschrift.Links.Verwaltungseinheit.Amt.Lang" w:val="﻿"/>
    <w:docVar w:name="VLM:Dokument.Unterschrift.Links.Verwaltungseinheit.Amt.Lang_MitLeerzeichen" w:val="﻿"/>
    <w:docVar w:name="VLM:Dokument.Unterschrift.Links.Verwaltungseinheit.Departement.Kurz" w:val="﻿"/>
    <w:docVar w:name="VLM:Dokument.Unterschrift.Links.Verwaltungseinheit.Departement.Kurz_MitZeilenumbruch" w:val="﻿"/>
    <w:docVar w:name="VLM:Dokument.Unterschrift.Links.Verwaltungseinheit.Departement.Lang" w:val="﻿"/>
    <w:docVar w:name="VLM:Dokument.Unterschrift.Links.Verwaltungseinheit.Departement.Lang_MitLeerzeichen" w:val="﻿"/>
    <w:docVar w:name="VLM:Dokument.Unterschrift.Rechts.Person.Anrede" w:val="﻿"/>
    <w:docVar w:name="VLM:Dokument.Unterschrift.Rechts.Person.Anrede_MitZeilenumbruch" w:val="﻿"/>
    <w:docVar w:name="VLM:Dokument.Unterschrift.Rechts.Person.Funktion" w:val="﻿"/>
    <w:docVar w:name="VLM:Dokument.Unterschrift.Rechts.Person.Funktion_MitZeilenumbruch" w:val="﻿"/>
    <w:docVar w:name="VLM:Dokument.Unterschrift.Rechts.Person.Nachname" w:val="﻿"/>
    <w:docVar w:name="VLM:Dokument.Unterschrift.Rechts.Person.Nachname_MitZeilenumbruch" w:val="﻿"/>
    <w:docVar w:name="VLM:Dokument.Unterschrift.Rechts.Person.Titel" w:val="﻿"/>
    <w:docVar w:name="VLM:Dokument.Unterschrift.Rechts.Person.Titel_MitLeerzeichen" w:val="﻿"/>
    <w:docVar w:name="VLM:Dokument.Unterschrift.Rechts.Person.Vorname" w:val="﻿"/>
    <w:docVar w:name="VLM:Dokument.Unterschrift.Rechts.Person.Vorname_MitLeerzeichen" w:val="﻿"/>
    <w:docVar w:name="VLM:Dokument.Unterschrift.Rechts.Person.Zeichen" w:val="﻿"/>
    <w:docVar w:name="VLM:Dokument.Unterschrift.Rechts.Person.Zeichen_MitZeilenumbruch" w:val="﻿"/>
    <w:docVar w:name="VLM:Dokument.Unterschrift.Rechts.Verwaltungseinheit.Abteilung" w:val="﻿"/>
    <w:docVar w:name="VLM:Dokument.Unterschrift.Rechts.Verwaltungseinheit.Abteilung_MitZeilenumbruch" w:val="﻿"/>
    <w:docVar w:name="VLM:Dokument.Unterschrift.Rechts.Verwaltungseinheit.Amt.Kurz" w:val="﻿"/>
    <w:docVar w:name="VLM:Dokument.Unterschrift.Rechts.Verwaltungseinheit.Amt.Kurz_MitStrichpunkt" w:val="﻿"/>
    <w:docVar w:name="VLM:Dokument.Unterschrift.Rechts.Verwaltungseinheit.Amt.Kurz_MitZeilenumbruch" w:val="﻿"/>
    <w:docVar w:name="VLM:Dokument.Unterschrift.Rechts.Verwaltungseinheit.Amt.Lang" w:val="﻿"/>
    <w:docVar w:name="VLM:Dokument.Unterschrift.Rechts.Verwaltungseinheit.Amt.Lang_MitLeerzeichen" w:val="﻿"/>
    <w:docVar w:name="VLM:Dokument.Unterschrift.Rechts.Verwaltungseinheit.Departement.Kurz" w:val="﻿"/>
    <w:docVar w:name="VLM:Dokument.Unterschrift.Rechts.Verwaltungseinheit.Departement.Kurz_MitZeilenumbruch" w:val="﻿"/>
    <w:docVar w:name="VLM:Dokument.Unterschrift.Rechts.Verwaltungseinheit.Departement.Lang" w:val="﻿"/>
    <w:docVar w:name="VLM:Dokument.Unterschrift.Rechts.Verwaltungseinheit.Departement.Lang_MitLeerzeichen" w:val="﻿"/>
    <w:docVar w:name="VLM:Dokument.Versand.Frankiermerkmal" w:val="﻿"/>
    <w:docVar w:name="VLM:Dokument.Versand.Frankiermerkmal_MitLeerzeichen" w:val="﻿"/>
    <w:docVar w:name="VLM:Dokument.Versand.Frankiermerkmal_MitZeilenumbruch" w:val="﻿"/>
    <w:docVar w:name="VLM:Dokument.Versand.Versandvermerk" w:val="﻿"/>
    <w:docVar w:name="VLM:Dokument.Versand.Versandvermerk_MitZeilenumbruch" w:val="﻿"/>
    <w:docVar w:name="VLM:Dokument.Versand.Zustellvermerk" w:val="﻿"/>
    <w:docVar w:name="VLM:Dokument.Versand.Zustellvermerk_MitZeilenumbruch" w:val="﻿"/>
  </w:docVars>
  <w:rsids>
    <w:rsidRoot w:val="00C578C8"/>
    <w:rsid w:val="00002978"/>
    <w:rsid w:val="0001010F"/>
    <w:rsid w:val="00025CEC"/>
    <w:rsid w:val="000266B7"/>
    <w:rsid w:val="00032B92"/>
    <w:rsid w:val="000409C8"/>
    <w:rsid w:val="00041700"/>
    <w:rsid w:val="0004254E"/>
    <w:rsid w:val="00063BC2"/>
    <w:rsid w:val="00064C26"/>
    <w:rsid w:val="000701F1"/>
    <w:rsid w:val="00071780"/>
    <w:rsid w:val="000803EB"/>
    <w:rsid w:val="00096E8E"/>
    <w:rsid w:val="000A1884"/>
    <w:rsid w:val="000A24EC"/>
    <w:rsid w:val="000B183F"/>
    <w:rsid w:val="000B595D"/>
    <w:rsid w:val="000C49C1"/>
    <w:rsid w:val="000D1743"/>
    <w:rsid w:val="000D1BB6"/>
    <w:rsid w:val="000E7543"/>
    <w:rsid w:val="000E756F"/>
    <w:rsid w:val="000F1D2B"/>
    <w:rsid w:val="0010021F"/>
    <w:rsid w:val="00102345"/>
    <w:rsid w:val="00106688"/>
    <w:rsid w:val="00107F09"/>
    <w:rsid w:val="001134C7"/>
    <w:rsid w:val="00113CB8"/>
    <w:rsid w:val="00114651"/>
    <w:rsid w:val="00115849"/>
    <w:rsid w:val="0012151C"/>
    <w:rsid w:val="00125E16"/>
    <w:rsid w:val="001375AB"/>
    <w:rsid w:val="00144122"/>
    <w:rsid w:val="00154677"/>
    <w:rsid w:val="00167916"/>
    <w:rsid w:val="00171870"/>
    <w:rsid w:val="0019271A"/>
    <w:rsid w:val="001A2AB9"/>
    <w:rsid w:val="001A3606"/>
    <w:rsid w:val="001D6F51"/>
    <w:rsid w:val="001E73F4"/>
    <w:rsid w:val="001F4A7E"/>
    <w:rsid w:val="001F4B8C"/>
    <w:rsid w:val="0022685B"/>
    <w:rsid w:val="0023018C"/>
    <w:rsid w:val="0023205B"/>
    <w:rsid w:val="00244DEB"/>
    <w:rsid w:val="00247126"/>
    <w:rsid w:val="0025644A"/>
    <w:rsid w:val="00267F71"/>
    <w:rsid w:val="00271584"/>
    <w:rsid w:val="002726D9"/>
    <w:rsid w:val="00290E37"/>
    <w:rsid w:val="00292375"/>
    <w:rsid w:val="002B551B"/>
    <w:rsid w:val="002D272F"/>
    <w:rsid w:val="002D2B4E"/>
    <w:rsid w:val="002D38AE"/>
    <w:rsid w:val="002F06AA"/>
    <w:rsid w:val="002F68A2"/>
    <w:rsid w:val="0030245A"/>
    <w:rsid w:val="00303B73"/>
    <w:rsid w:val="00313C92"/>
    <w:rsid w:val="0032330D"/>
    <w:rsid w:val="00333A1B"/>
    <w:rsid w:val="003514EE"/>
    <w:rsid w:val="00363671"/>
    <w:rsid w:val="00364EE3"/>
    <w:rsid w:val="0036685A"/>
    <w:rsid w:val="003757E4"/>
    <w:rsid w:val="00375834"/>
    <w:rsid w:val="0039124E"/>
    <w:rsid w:val="003C3D32"/>
    <w:rsid w:val="003D0FAA"/>
    <w:rsid w:val="003F1A56"/>
    <w:rsid w:val="003F374F"/>
    <w:rsid w:val="00452D49"/>
    <w:rsid w:val="00486DBB"/>
    <w:rsid w:val="00487496"/>
    <w:rsid w:val="00494FD7"/>
    <w:rsid w:val="00495F83"/>
    <w:rsid w:val="004A039B"/>
    <w:rsid w:val="004B0FDB"/>
    <w:rsid w:val="004C1329"/>
    <w:rsid w:val="004C3880"/>
    <w:rsid w:val="004D0F2F"/>
    <w:rsid w:val="004D179F"/>
    <w:rsid w:val="004D5B31"/>
    <w:rsid w:val="00500294"/>
    <w:rsid w:val="00526C93"/>
    <w:rsid w:val="005339AE"/>
    <w:rsid w:val="00535EA2"/>
    <w:rsid w:val="00537410"/>
    <w:rsid w:val="00550787"/>
    <w:rsid w:val="00562128"/>
    <w:rsid w:val="00564798"/>
    <w:rsid w:val="005847A3"/>
    <w:rsid w:val="00585A25"/>
    <w:rsid w:val="00591832"/>
    <w:rsid w:val="00592841"/>
    <w:rsid w:val="005A0E05"/>
    <w:rsid w:val="005A357F"/>
    <w:rsid w:val="005A7BE5"/>
    <w:rsid w:val="005B4DEC"/>
    <w:rsid w:val="005B6FD0"/>
    <w:rsid w:val="005C3D47"/>
    <w:rsid w:val="005C6148"/>
    <w:rsid w:val="006044D5"/>
    <w:rsid w:val="00614BE2"/>
    <w:rsid w:val="00621D09"/>
    <w:rsid w:val="00622FDC"/>
    <w:rsid w:val="00625020"/>
    <w:rsid w:val="00642170"/>
    <w:rsid w:val="00642F26"/>
    <w:rsid w:val="0065274C"/>
    <w:rsid w:val="00672A39"/>
    <w:rsid w:val="006761A1"/>
    <w:rsid w:val="00686D14"/>
    <w:rsid w:val="00687ED7"/>
    <w:rsid w:val="006B3083"/>
    <w:rsid w:val="006C144C"/>
    <w:rsid w:val="006C62E1"/>
    <w:rsid w:val="006E0F4E"/>
    <w:rsid w:val="006E3FDD"/>
    <w:rsid w:val="006E4AF1"/>
    <w:rsid w:val="006F0345"/>
    <w:rsid w:val="006F0469"/>
    <w:rsid w:val="007040B6"/>
    <w:rsid w:val="00705076"/>
    <w:rsid w:val="00711147"/>
    <w:rsid w:val="007167BE"/>
    <w:rsid w:val="007277E3"/>
    <w:rsid w:val="00731A17"/>
    <w:rsid w:val="00734458"/>
    <w:rsid w:val="007419CF"/>
    <w:rsid w:val="0074241C"/>
    <w:rsid w:val="00742E11"/>
    <w:rsid w:val="0074487E"/>
    <w:rsid w:val="00746273"/>
    <w:rsid w:val="0075366F"/>
    <w:rsid w:val="00764602"/>
    <w:rsid w:val="007721BF"/>
    <w:rsid w:val="00774E70"/>
    <w:rsid w:val="0078181E"/>
    <w:rsid w:val="00796CEE"/>
    <w:rsid w:val="007B2B83"/>
    <w:rsid w:val="007C0B2A"/>
    <w:rsid w:val="007E0460"/>
    <w:rsid w:val="00822E91"/>
    <w:rsid w:val="00825F25"/>
    <w:rsid w:val="008326AD"/>
    <w:rsid w:val="00840A88"/>
    <w:rsid w:val="00841B44"/>
    <w:rsid w:val="00853121"/>
    <w:rsid w:val="00857D8A"/>
    <w:rsid w:val="00864855"/>
    <w:rsid w:val="00870017"/>
    <w:rsid w:val="00874E49"/>
    <w:rsid w:val="00876898"/>
    <w:rsid w:val="00877925"/>
    <w:rsid w:val="00883CC4"/>
    <w:rsid w:val="00916DF8"/>
    <w:rsid w:val="009235A2"/>
    <w:rsid w:val="0093619F"/>
    <w:rsid w:val="009427E5"/>
    <w:rsid w:val="009454B7"/>
    <w:rsid w:val="00955E77"/>
    <w:rsid w:val="009613D8"/>
    <w:rsid w:val="00974275"/>
    <w:rsid w:val="009804FC"/>
    <w:rsid w:val="0098474B"/>
    <w:rsid w:val="00987373"/>
    <w:rsid w:val="00995CBA"/>
    <w:rsid w:val="0099678C"/>
    <w:rsid w:val="009B0C96"/>
    <w:rsid w:val="009C222B"/>
    <w:rsid w:val="009C67A8"/>
    <w:rsid w:val="009D201B"/>
    <w:rsid w:val="009D5D9C"/>
    <w:rsid w:val="009E2171"/>
    <w:rsid w:val="009F3E6A"/>
    <w:rsid w:val="00A02378"/>
    <w:rsid w:val="00A06F53"/>
    <w:rsid w:val="00A211F7"/>
    <w:rsid w:val="00A43EDD"/>
    <w:rsid w:val="00A5451D"/>
    <w:rsid w:val="00A55C83"/>
    <w:rsid w:val="00A57815"/>
    <w:rsid w:val="00A62F82"/>
    <w:rsid w:val="00A62FAD"/>
    <w:rsid w:val="00A70CDC"/>
    <w:rsid w:val="00A7133D"/>
    <w:rsid w:val="00A7788C"/>
    <w:rsid w:val="00A82AA9"/>
    <w:rsid w:val="00A95B8F"/>
    <w:rsid w:val="00A960B8"/>
    <w:rsid w:val="00AA5DDC"/>
    <w:rsid w:val="00AC2D5B"/>
    <w:rsid w:val="00AC3C0A"/>
    <w:rsid w:val="00AD36B2"/>
    <w:rsid w:val="00AD5C8F"/>
    <w:rsid w:val="00AF47AE"/>
    <w:rsid w:val="00AF7CA8"/>
    <w:rsid w:val="00B11A9B"/>
    <w:rsid w:val="00B24B2A"/>
    <w:rsid w:val="00B32ABB"/>
    <w:rsid w:val="00B41FD3"/>
    <w:rsid w:val="00B426D3"/>
    <w:rsid w:val="00B431DE"/>
    <w:rsid w:val="00B452C0"/>
    <w:rsid w:val="00B538E7"/>
    <w:rsid w:val="00B70D03"/>
    <w:rsid w:val="00B803E7"/>
    <w:rsid w:val="00B82E14"/>
    <w:rsid w:val="00B87F5E"/>
    <w:rsid w:val="00BA4DDE"/>
    <w:rsid w:val="00BB1DA6"/>
    <w:rsid w:val="00BB6EBA"/>
    <w:rsid w:val="00BC655F"/>
    <w:rsid w:val="00BD09F9"/>
    <w:rsid w:val="00BE1E62"/>
    <w:rsid w:val="00BF52B2"/>
    <w:rsid w:val="00BF7052"/>
    <w:rsid w:val="00C05FAB"/>
    <w:rsid w:val="00C25656"/>
    <w:rsid w:val="00C3674D"/>
    <w:rsid w:val="00C4060F"/>
    <w:rsid w:val="00C43EDE"/>
    <w:rsid w:val="00C51D2F"/>
    <w:rsid w:val="00C576D7"/>
    <w:rsid w:val="00C578C8"/>
    <w:rsid w:val="00C60AC3"/>
    <w:rsid w:val="00CA348A"/>
    <w:rsid w:val="00CA5EF8"/>
    <w:rsid w:val="00CB2CE6"/>
    <w:rsid w:val="00CC06EF"/>
    <w:rsid w:val="00CE1044"/>
    <w:rsid w:val="00CF08BB"/>
    <w:rsid w:val="00CF1E53"/>
    <w:rsid w:val="00D00E26"/>
    <w:rsid w:val="00D1414D"/>
    <w:rsid w:val="00D30E68"/>
    <w:rsid w:val="00D31037"/>
    <w:rsid w:val="00D57397"/>
    <w:rsid w:val="00D61996"/>
    <w:rsid w:val="00D62DCE"/>
    <w:rsid w:val="00D654CD"/>
    <w:rsid w:val="00D678C7"/>
    <w:rsid w:val="00D9415C"/>
    <w:rsid w:val="00D974C5"/>
    <w:rsid w:val="00DA469E"/>
    <w:rsid w:val="00DA716B"/>
    <w:rsid w:val="00DB20B0"/>
    <w:rsid w:val="00DB45F8"/>
    <w:rsid w:val="00DB57EC"/>
    <w:rsid w:val="00DB7675"/>
    <w:rsid w:val="00E25DCD"/>
    <w:rsid w:val="00E269E1"/>
    <w:rsid w:val="00E326FF"/>
    <w:rsid w:val="00E32E5A"/>
    <w:rsid w:val="00E45F13"/>
    <w:rsid w:val="00E4665D"/>
    <w:rsid w:val="00E50336"/>
    <w:rsid w:val="00E510BC"/>
    <w:rsid w:val="00E52BA4"/>
    <w:rsid w:val="00E61256"/>
    <w:rsid w:val="00E73CB2"/>
    <w:rsid w:val="00E7612F"/>
    <w:rsid w:val="00E839BA"/>
    <w:rsid w:val="00E8428A"/>
    <w:rsid w:val="00E86048"/>
    <w:rsid w:val="00E97F7D"/>
    <w:rsid w:val="00EA59B8"/>
    <w:rsid w:val="00EA5A01"/>
    <w:rsid w:val="00EB771A"/>
    <w:rsid w:val="00EC220B"/>
    <w:rsid w:val="00EC2DF9"/>
    <w:rsid w:val="00EE6E36"/>
    <w:rsid w:val="00F016BC"/>
    <w:rsid w:val="00F0660B"/>
    <w:rsid w:val="00F123AE"/>
    <w:rsid w:val="00F16C91"/>
    <w:rsid w:val="00F26721"/>
    <w:rsid w:val="00F32B93"/>
    <w:rsid w:val="00F37D4C"/>
    <w:rsid w:val="00F5551A"/>
    <w:rsid w:val="00F573B7"/>
    <w:rsid w:val="00F73331"/>
    <w:rsid w:val="00F87174"/>
    <w:rsid w:val="00F91D37"/>
    <w:rsid w:val="00F93538"/>
    <w:rsid w:val="00F9610D"/>
    <w:rsid w:val="00FB657F"/>
    <w:rsid w:val="00FE7D09"/>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264DEBA"/>
  <w15:docId w15:val="{253FD95C-16E3-4913-833D-6F73B739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CH" w:eastAsia="en-US"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79" w:unhideWhenUsed="1"/>
    <w:lsdException w:name="index 2" w:semiHidden="1" w:uiPriority="79" w:unhideWhenUsed="1"/>
    <w:lsdException w:name="index 3" w:semiHidden="1" w:uiPriority="79" w:unhideWhenUsed="1"/>
    <w:lsdException w:name="index 4" w:semiHidden="1" w:uiPriority="79" w:unhideWhenUsed="1"/>
    <w:lsdException w:name="index 5" w:semiHidden="1" w:uiPriority="79" w:unhideWhenUsed="1"/>
    <w:lsdException w:name="index 6" w:semiHidden="1" w:uiPriority="79" w:unhideWhenUsed="1"/>
    <w:lsdException w:name="index 7" w:semiHidden="1" w:uiPriority="79" w:unhideWhenUsed="1"/>
    <w:lsdException w:name="index 8" w:semiHidden="1" w:uiPriority="79" w:unhideWhenUsed="1"/>
    <w:lsdException w:name="index 9" w:semiHidden="1" w:uiPriority="7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79" w:unhideWhenUsed="1"/>
    <w:lsdException w:name="footnote text" w:semiHidden="1" w:unhideWhenUsed="1"/>
    <w:lsdException w:name="annotation text" w:semiHidden="1" w:uiPriority="79" w:unhideWhenUsed="1"/>
    <w:lsdException w:name="header" w:semiHidden="1" w:unhideWhenUsed="1"/>
    <w:lsdException w:name="footer" w:semiHidden="1" w:unhideWhenUsed="1"/>
    <w:lsdException w:name="index heading" w:semiHidden="1" w:uiPriority="79" w:unhideWhenUsed="1"/>
    <w:lsdException w:name="caption" w:uiPriority="35" w:qFormat="1"/>
    <w:lsdException w:name="table of figures" w:semiHidden="1" w:unhideWhenUsed="1"/>
    <w:lsdException w:name="envelope address" w:semiHidden="1" w:uiPriority="79" w:unhideWhenUsed="1"/>
    <w:lsdException w:name="envelope return" w:semiHidden="1" w:uiPriority="79" w:unhideWhenUsed="1"/>
    <w:lsdException w:name="footnote reference" w:semiHidden="1" w:unhideWhenUsed="1"/>
    <w:lsdException w:name="annotation reference" w:semiHidden="1" w:uiPriority="79" w:unhideWhenUsed="1"/>
    <w:lsdException w:name="line number" w:semiHidden="1" w:uiPriority="79" w:unhideWhenUsed="1"/>
    <w:lsdException w:name="endnote reference" w:semiHidden="1" w:unhideWhenUsed="1"/>
    <w:lsdException w:name="endnote text" w:semiHidden="1" w:unhideWhenUsed="1"/>
    <w:lsdException w:name="table of authorities" w:semiHidden="1" w:uiPriority="79" w:unhideWhenUsed="1"/>
    <w:lsdException w:name="macro" w:semiHidden="1" w:uiPriority="79" w:unhideWhenUsed="1"/>
    <w:lsdException w:name="toa heading" w:semiHidden="1" w:uiPriority="79" w:unhideWhenUsed="1"/>
    <w:lsdException w:name="List" w:semiHidden="1" w:uiPriority="79" w:unhideWhenUsed="1"/>
    <w:lsdException w:name="List Bullet" w:semiHidden="1" w:unhideWhenUsed="1"/>
    <w:lsdException w:name="List Number" w:semiHidden="1" w:uiPriority="79" w:unhideWhenUsed="1"/>
    <w:lsdException w:name="List 2" w:semiHidden="1" w:uiPriority="79" w:unhideWhenUsed="1"/>
    <w:lsdException w:name="List 3" w:semiHidden="1" w:uiPriority="79" w:unhideWhenUsed="1"/>
    <w:lsdException w:name="List 4" w:semiHidden="1" w:uiPriority="79" w:unhideWhenUsed="1"/>
    <w:lsdException w:name="List 5" w:semiHidden="1" w:uiPriority="79" w:unhideWhenUsed="1"/>
    <w:lsdException w:name="List Bullet 2" w:semiHidden="1" w:unhideWhenUsed="1"/>
    <w:lsdException w:name="List Bullet 3" w:semiHidden="1" w:unhideWhenUsed="1"/>
    <w:lsdException w:name="List Bullet 4" w:semiHidden="1" w:uiPriority="79" w:unhideWhenUsed="1"/>
    <w:lsdException w:name="List Bullet 5" w:semiHidden="1" w:uiPriority="79" w:unhideWhenUsed="1"/>
    <w:lsdException w:name="List Number 2" w:semiHidden="1" w:uiPriority="79" w:unhideWhenUsed="1"/>
    <w:lsdException w:name="List Number 3" w:semiHidden="1" w:uiPriority="79" w:unhideWhenUsed="1"/>
    <w:lsdException w:name="List Number 4" w:semiHidden="1" w:uiPriority="79" w:unhideWhenUsed="1"/>
    <w:lsdException w:name="List Number 5" w:semiHidden="1" w:uiPriority="79" w:unhideWhenUsed="1"/>
    <w:lsdException w:name="Title" w:uiPriority="10" w:qFormat="1"/>
    <w:lsdException w:name="Closing" w:semiHidden="1" w:uiPriority="79" w:unhideWhenUsed="1"/>
    <w:lsdException w:name="Signature" w:semiHidden="1" w:uiPriority="79" w:unhideWhenUsed="1"/>
    <w:lsdException w:name="Default Paragraph Font" w:semiHidden="1" w:uiPriority="1" w:unhideWhenUsed="1"/>
    <w:lsdException w:name="Body Text" w:semiHidden="1" w:uiPriority="79" w:unhideWhenUsed="1"/>
    <w:lsdException w:name="Body Text Indent" w:semiHidden="1" w:uiPriority="79" w:unhideWhenUsed="1"/>
    <w:lsdException w:name="List Continue" w:semiHidden="1" w:uiPriority="79" w:unhideWhenUsed="1"/>
    <w:lsdException w:name="List Continue 2" w:semiHidden="1" w:uiPriority="79" w:unhideWhenUsed="1"/>
    <w:lsdException w:name="List Continue 3" w:semiHidden="1" w:uiPriority="79" w:unhideWhenUsed="1"/>
    <w:lsdException w:name="List Continue 4" w:semiHidden="1" w:uiPriority="79" w:unhideWhenUsed="1"/>
    <w:lsdException w:name="List Continue 5" w:semiHidden="1" w:uiPriority="79" w:unhideWhenUsed="1"/>
    <w:lsdException w:name="Message Header" w:semiHidden="1" w:uiPriority="79" w:unhideWhenUsed="1"/>
    <w:lsdException w:name="Subtitle" w:uiPriority="11"/>
    <w:lsdException w:name="Salutation" w:semiHidden="1" w:uiPriority="79" w:unhideWhenUsed="1"/>
    <w:lsdException w:name="Date" w:uiPriority="15"/>
    <w:lsdException w:name="Body Text First Indent" w:semiHidden="1" w:uiPriority="79" w:unhideWhenUsed="1"/>
    <w:lsdException w:name="Body Text First Indent 2" w:semiHidden="1" w:uiPriority="79" w:unhideWhenUsed="1"/>
    <w:lsdException w:name="Note Heading" w:semiHidden="1" w:uiPriority="79" w:unhideWhenUsed="1"/>
    <w:lsdException w:name="Body Text 2" w:semiHidden="1" w:uiPriority="79" w:unhideWhenUsed="1"/>
    <w:lsdException w:name="Body Text 3" w:semiHidden="1" w:uiPriority="79" w:unhideWhenUsed="1"/>
    <w:lsdException w:name="Body Text Indent 2" w:semiHidden="1" w:uiPriority="79" w:unhideWhenUsed="1"/>
    <w:lsdException w:name="Body Text Indent 3" w:semiHidden="1" w:uiPriority="79" w:unhideWhenUsed="1"/>
    <w:lsdException w:name="Block Text" w:semiHidden="1" w:uiPriority="79" w:unhideWhenUsed="1"/>
    <w:lsdException w:name="Hyperlink" w:semiHidden="1" w:unhideWhenUsed="1"/>
    <w:lsdException w:name="FollowedHyperlink" w:semiHidden="1" w:unhideWhenUsed="1"/>
    <w:lsdException w:name="Strong" w:semiHidden="1" w:uiPriority="1" w:qFormat="1"/>
    <w:lsdException w:name="Emphasis" w:semiHidden="1" w:uiPriority="20" w:unhideWhenUsed="1"/>
    <w:lsdException w:name="Document Map" w:semiHidden="1" w:uiPriority="79" w:unhideWhenUsed="1"/>
    <w:lsdException w:name="Plain Text" w:semiHidden="1" w:uiPriority="79" w:unhideWhenUsed="1"/>
    <w:lsdException w:name="E-mail Signature" w:semiHidden="1" w:uiPriority="79" w:unhideWhenUsed="1"/>
    <w:lsdException w:name="HTML Top of Form" w:semiHidden="1" w:unhideWhenUsed="1"/>
    <w:lsdException w:name="HTML Bottom of Form" w:semiHidden="1" w:unhideWhenUsed="1"/>
    <w:lsdException w:name="Normal (Web)" w:semiHidden="1" w:unhideWhenUsed="1"/>
    <w:lsdException w:name="HTML Acronym" w:semiHidden="1" w:uiPriority="79" w:unhideWhenUsed="1"/>
    <w:lsdException w:name="HTML Address" w:semiHidden="1" w:uiPriority="79" w:unhideWhenUsed="1"/>
    <w:lsdException w:name="HTML Cite" w:semiHidden="1" w:uiPriority="79" w:unhideWhenUsed="1"/>
    <w:lsdException w:name="HTML Code" w:semiHidden="1" w:uiPriority="79" w:unhideWhenUsed="1"/>
    <w:lsdException w:name="HTML Definition" w:semiHidden="1" w:uiPriority="79" w:unhideWhenUsed="1"/>
    <w:lsdException w:name="HTML Keyboard" w:semiHidden="1" w:uiPriority="79" w:unhideWhenUsed="1"/>
    <w:lsdException w:name="HTML Preformatted" w:semiHidden="1" w:uiPriority="79" w:unhideWhenUsed="1"/>
    <w:lsdException w:name="HTML Sample" w:semiHidden="1" w:uiPriority="79" w:unhideWhenUsed="1"/>
    <w:lsdException w:name="HTML Typewriter" w:semiHidden="1" w:uiPriority="79" w:unhideWhenUsed="1"/>
    <w:lsdException w:name="HTML Variable" w:semiHidden="1" w:uiPriority="79" w:unhideWhenUsed="1"/>
    <w:lsdException w:name="Normal Table" w:semiHidden="1" w:unhideWhenUsed="1"/>
    <w:lsdException w:name="annotation subject" w:semiHidden="1" w:uiPriority="7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7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unhideWhenUsed="1"/>
    <w:lsdException w:name="Subtle Reference" w:semiHidden="1" w:uiPriority="3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14651"/>
  </w:style>
  <w:style w:type="paragraph" w:styleId="berschrift1">
    <w:name w:val="heading 1"/>
    <w:basedOn w:val="Standard"/>
    <w:next w:val="Standard"/>
    <w:link w:val="berschrift1Zchn"/>
    <w:uiPriority w:val="9"/>
    <w:qFormat/>
    <w:rsid w:val="00987373"/>
    <w:pPr>
      <w:keepNext/>
      <w:keepLines/>
      <w:spacing w:before="520" w:after="260" w:line="390" w:lineRule="atLeast"/>
      <w:outlineLvl w:val="0"/>
    </w:pPr>
    <w:rPr>
      <w:rFonts w:asciiTheme="majorHAnsi" w:eastAsiaTheme="majorEastAsia" w:hAnsiTheme="majorHAnsi" w:cstheme="majorBidi"/>
      <w:bCs/>
      <w:sz w:val="32"/>
      <w:szCs w:val="28"/>
    </w:rPr>
  </w:style>
  <w:style w:type="paragraph" w:styleId="berschrift2">
    <w:name w:val="heading 2"/>
    <w:basedOn w:val="Standard"/>
    <w:next w:val="Standard"/>
    <w:link w:val="berschrift2Zchn"/>
    <w:uiPriority w:val="9"/>
    <w:unhideWhenUsed/>
    <w:qFormat/>
    <w:rsid w:val="002D2B4E"/>
    <w:pPr>
      <w:keepNext/>
      <w:keepLines/>
      <w:spacing w:before="520"/>
      <w:outlineLvl w:val="1"/>
    </w:pPr>
    <w:rPr>
      <w:rFonts w:asciiTheme="majorHAnsi" w:eastAsiaTheme="majorEastAsia" w:hAnsiTheme="majorHAnsi" w:cstheme="majorBidi"/>
      <w:b/>
      <w:bCs/>
      <w:szCs w:val="26"/>
    </w:rPr>
  </w:style>
  <w:style w:type="paragraph" w:styleId="berschrift3">
    <w:name w:val="heading 3"/>
    <w:basedOn w:val="Standard"/>
    <w:next w:val="Standard"/>
    <w:link w:val="berschrift3Zchn"/>
    <w:uiPriority w:val="9"/>
    <w:unhideWhenUsed/>
    <w:qFormat/>
    <w:rsid w:val="00822E91"/>
    <w:pPr>
      <w:keepNext/>
      <w:keepLines/>
      <w:spacing w:before="260"/>
      <w:outlineLvl w:val="2"/>
    </w:pPr>
    <w:rPr>
      <w:rFonts w:asciiTheme="majorHAnsi" w:eastAsiaTheme="majorEastAsia" w:hAnsiTheme="majorHAnsi" w:cstheme="majorBidi"/>
      <w:szCs w:val="24"/>
    </w:rPr>
  </w:style>
  <w:style w:type="paragraph" w:styleId="berschrift4">
    <w:name w:val="heading 4"/>
    <w:basedOn w:val="Standard"/>
    <w:next w:val="Standard"/>
    <w:link w:val="berschrift4Zchn"/>
    <w:uiPriority w:val="9"/>
    <w:unhideWhenUsed/>
    <w:rsid w:val="00822E91"/>
    <w:pPr>
      <w:keepNext/>
      <w:keepLines/>
      <w:spacing w:before="130"/>
      <w:outlineLvl w:val="3"/>
    </w:pPr>
    <w:rPr>
      <w:rFonts w:asciiTheme="majorHAnsi" w:eastAsiaTheme="majorEastAsia" w:hAnsiTheme="majorHAnsi" w:cstheme="majorBidi"/>
      <w:i/>
    </w:rPr>
  </w:style>
  <w:style w:type="paragraph" w:styleId="berschrift5">
    <w:name w:val="heading 5"/>
    <w:basedOn w:val="Standard"/>
    <w:next w:val="Standard"/>
    <w:link w:val="berschrift5Zchn"/>
    <w:uiPriority w:val="9"/>
    <w:semiHidden/>
    <w:rsid w:val="00B426D3"/>
    <w:pPr>
      <w:keepNext/>
      <w:keepLines/>
      <w:spacing w:before="120"/>
      <w:outlineLvl w:val="4"/>
    </w:pPr>
    <w:rPr>
      <w:rFonts w:asciiTheme="majorHAnsi" w:eastAsiaTheme="majorEastAsia" w:hAnsiTheme="majorHAnsi" w:cstheme="majorBidi"/>
    </w:rPr>
  </w:style>
  <w:style w:type="paragraph" w:styleId="berschrift6">
    <w:name w:val="heading 6"/>
    <w:basedOn w:val="Standard"/>
    <w:next w:val="Standard"/>
    <w:link w:val="berschrift6Zchn"/>
    <w:uiPriority w:val="9"/>
    <w:semiHidden/>
    <w:rsid w:val="00E510BC"/>
    <w:pPr>
      <w:keepNext/>
      <w:keepLines/>
      <w:spacing w:before="40"/>
      <w:outlineLvl w:val="5"/>
    </w:pPr>
    <w:rPr>
      <w:rFonts w:asciiTheme="majorHAnsi" w:eastAsiaTheme="majorEastAsia" w:hAnsiTheme="majorHAnsi" w:cstheme="majorBidi"/>
    </w:rPr>
  </w:style>
  <w:style w:type="paragraph" w:styleId="berschrift7">
    <w:name w:val="heading 7"/>
    <w:basedOn w:val="Standard"/>
    <w:next w:val="Standard"/>
    <w:link w:val="berschrift7Zchn"/>
    <w:uiPriority w:val="9"/>
    <w:semiHidden/>
    <w:rsid w:val="00E510BC"/>
    <w:pPr>
      <w:keepNext/>
      <w:keepLines/>
      <w:spacing w:before="4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semiHidden/>
    <w:rsid w:val="00796CE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rsid w:val="00796CE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rsid w:val="007E0460"/>
    <w:rPr>
      <w:color w:val="auto"/>
      <w:u w:val="single"/>
    </w:rPr>
  </w:style>
  <w:style w:type="paragraph" w:styleId="Kopfzeile">
    <w:name w:val="header"/>
    <w:basedOn w:val="Standard"/>
    <w:link w:val="KopfzeileZchn"/>
    <w:uiPriority w:val="93"/>
    <w:semiHidden/>
    <w:rsid w:val="00F91D37"/>
    <w:pPr>
      <w:tabs>
        <w:tab w:val="center" w:pos="4536"/>
        <w:tab w:val="right" w:pos="9072"/>
      </w:tabs>
      <w:spacing w:line="240" w:lineRule="auto"/>
    </w:pPr>
  </w:style>
  <w:style w:type="character" w:customStyle="1" w:styleId="KopfzeileZchn">
    <w:name w:val="Kopfzeile Zchn"/>
    <w:basedOn w:val="Absatz-Standardschriftart"/>
    <w:link w:val="Kopfzeile"/>
    <w:uiPriority w:val="93"/>
    <w:semiHidden/>
    <w:rsid w:val="00D1414D"/>
  </w:style>
  <w:style w:type="paragraph" w:styleId="Fuzeile">
    <w:name w:val="footer"/>
    <w:basedOn w:val="Standard"/>
    <w:link w:val="FuzeileZchn"/>
    <w:uiPriority w:val="94"/>
    <w:semiHidden/>
    <w:rsid w:val="00822E91"/>
    <w:pPr>
      <w:spacing w:line="190" w:lineRule="atLeast"/>
    </w:pPr>
    <w:rPr>
      <w:color w:val="EA5B0C" w:themeColor="accent3"/>
      <w:sz w:val="16"/>
    </w:rPr>
  </w:style>
  <w:style w:type="character" w:customStyle="1" w:styleId="FuzeileZchn">
    <w:name w:val="Fußzeile Zchn"/>
    <w:basedOn w:val="Absatz-Standardschriftart"/>
    <w:link w:val="Fuzeile"/>
    <w:uiPriority w:val="94"/>
    <w:semiHidden/>
    <w:rsid w:val="00114651"/>
    <w:rPr>
      <w:color w:val="EA5B0C" w:themeColor="accent3"/>
      <w:sz w:val="16"/>
    </w:rPr>
  </w:style>
  <w:style w:type="paragraph" w:customStyle="1" w:styleId="EinfAbs">
    <w:name w:val="[Einf. Abs.]"/>
    <w:basedOn w:val="Standard"/>
    <w:uiPriority w:val="79"/>
    <w:semiHidden/>
    <w:rsid w:val="00F91D37"/>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de-DE"/>
    </w:rPr>
  </w:style>
  <w:style w:type="paragraph" w:styleId="Listenabsatz">
    <w:name w:val="List Paragraph"/>
    <w:basedOn w:val="Standard"/>
    <w:uiPriority w:val="34"/>
    <w:qFormat/>
    <w:rsid w:val="009C67A8"/>
    <w:pPr>
      <w:ind w:left="720"/>
      <w:contextualSpacing/>
    </w:pPr>
  </w:style>
  <w:style w:type="paragraph" w:styleId="Aufzhlungszeichen">
    <w:name w:val="List Bullet"/>
    <w:basedOn w:val="Listenabsatz"/>
    <w:uiPriority w:val="79"/>
    <w:semiHidden/>
    <w:rsid w:val="009C67A8"/>
    <w:pPr>
      <w:numPr>
        <w:numId w:val="1"/>
      </w:numPr>
    </w:pPr>
  </w:style>
  <w:style w:type="paragraph" w:styleId="Aufzhlungszeichen2">
    <w:name w:val="List Bullet 2"/>
    <w:basedOn w:val="Listenabsatz"/>
    <w:uiPriority w:val="79"/>
    <w:semiHidden/>
    <w:rsid w:val="009C67A8"/>
    <w:pPr>
      <w:numPr>
        <w:ilvl w:val="1"/>
        <w:numId w:val="1"/>
      </w:numPr>
    </w:pPr>
  </w:style>
  <w:style w:type="paragraph" w:styleId="Aufzhlungszeichen3">
    <w:name w:val="List Bullet 3"/>
    <w:basedOn w:val="Listenabsatz"/>
    <w:uiPriority w:val="79"/>
    <w:semiHidden/>
    <w:rsid w:val="009C67A8"/>
    <w:pPr>
      <w:numPr>
        <w:ilvl w:val="2"/>
        <w:numId w:val="1"/>
      </w:numPr>
    </w:pPr>
  </w:style>
  <w:style w:type="table" w:styleId="Tabellenraster">
    <w:name w:val="Table Grid"/>
    <w:basedOn w:val="NormaleTabelle"/>
    <w:uiPriority w:val="59"/>
    <w:rsid w:val="00822E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987373"/>
    <w:rPr>
      <w:rFonts w:asciiTheme="majorHAnsi" w:eastAsiaTheme="majorEastAsia" w:hAnsiTheme="majorHAnsi" w:cstheme="majorBidi"/>
      <w:bCs/>
      <w:sz w:val="32"/>
      <w:szCs w:val="28"/>
    </w:rPr>
  </w:style>
  <w:style w:type="character" w:customStyle="1" w:styleId="berschrift2Zchn">
    <w:name w:val="Überschrift 2 Zchn"/>
    <w:basedOn w:val="Absatz-Standardschriftart"/>
    <w:link w:val="berschrift2"/>
    <w:uiPriority w:val="9"/>
    <w:rsid w:val="002D2B4E"/>
    <w:rPr>
      <w:rFonts w:asciiTheme="majorHAnsi" w:eastAsiaTheme="majorEastAsia" w:hAnsiTheme="majorHAnsi" w:cstheme="majorBidi"/>
      <w:b/>
      <w:bCs/>
      <w:szCs w:val="26"/>
    </w:rPr>
  </w:style>
  <w:style w:type="paragraph" w:styleId="Titel">
    <w:name w:val="Title"/>
    <w:basedOn w:val="Standard"/>
    <w:next w:val="Standard"/>
    <w:link w:val="TitelZchn"/>
    <w:uiPriority w:val="11"/>
    <w:qFormat/>
    <w:rsid w:val="00271584"/>
    <w:pPr>
      <w:spacing w:before="320" w:after="300" w:line="672" w:lineRule="atLeast"/>
      <w:contextualSpacing/>
    </w:pPr>
    <w:rPr>
      <w:rFonts w:asciiTheme="majorHAnsi" w:eastAsiaTheme="majorEastAsia" w:hAnsiTheme="majorHAnsi" w:cstheme="majorBidi"/>
      <w:kern w:val="28"/>
      <w:sz w:val="56"/>
      <w:szCs w:val="56"/>
    </w:rPr>
  </w:style>
  <w:style w:type="character" w:customStyle="1" w:styleId="TitelZchn">
    <w:name w:val="Titel Zchn"/>
    <w:basedOn w:val="Absatz-Standardschriftart"/>
    <w:link w:val="Titel"/>
    <w:uiPriority w:val="11"/>
    <w:rsid w:val="00271584"/>
    <w:rPr>
      <w:rFonts w:asciiTheme="majorHAnsi" w:eastAsiaTheme="majorEastAsia" w:hAnsiTheme="majorHAnsi" w:cstheme="majorBidi"/>
      <w:kern w:val="28"/>
      <w:sz w:val="56"/>
      <w:szCs w:val="56"/>
    </w:rPr>
  </w:style>
  <w:style w:type="paragraph" w:customStyle="1" w:styleId="Brieftitel">
    <w:name w:val="Brieftitel"/>
    <w:basedOn w:val="Standard"/>
    <w:link w:val="BrieftitelZchn"/>
    <w:uiPriority w:val="14"/>
    <w:semiHidden/>
    <w:rsid w:val="00621D09"/>
    <w:pPr>
      <w:spacing w:after="460"/>
      <w:contextualSpacing/>
    </w:pPr>
    <w:rPr>
      <w:rFonts w:asciiTheme="majorHAnsi" w:hAnsiTheme="majorHAnsi"/>
      <w:b/>
    </w:rPr>
  </w:style>
  <w:style w:type="character" w:customStyle="1" w:styleId="BrieftitelZchn">
    <w:name w:val="Brieftitel Zchn"/>
    <w:basedOn w:val="Absatz-Standardschriftart"/>
    <w:link w:val="Brieftitel"/>
    <w:uiPriority w:val="14"/>
    <w:semiHidden/>
    <w:rsid w:val="00114651"/>
    <w:rPr>
      <w:rFonts w:asciiTheme="majorHAnsi" w:hAnsiTheme="majorHAnsi"/>
      <w:b/>
    </w:rPr>
  </w:style>
  <w:style w:type="paragraph" w:customStyle="1" w:styleId="Kontaktangaben">
    <w:name w:val="Kontaktangaben"/>
    <w:basedOn w:val="Standard"/>
    <w:semiHidden/>
    <w:rsid w:val="00E73CB2"/>
    <w:pPr>
      <w:tabs>
        <w:tab w:val="left" w:pos="709"/>
      </w:tabs>
      <w:spacing w:line="220" w:lineRule="atLeast"/>
    </w:pPr>
    <w:rPr>
      <w:spacing w:val="2"/>
      <w:sz w:val="16"/>
      <w:szCs w:val="16"/>
    </w:rPr>
  </w:style>
  <w:style w:type="table" w:customStyle="1" w:styleId="Tabellenraster1">
    <w:name w:val="Tabellenraster1"/>
    <w:basedOn w:val="NormaleTabelle"/>
    <w:next w:val="Tabellenraster"/>
    <w:uiPriority w:val="59"/>
    <w:rsid w:val="00E73CB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uiPriority w:val="9"/>
    <w:rsid w:val="00822E91"/>
    <w:rPr>
      <w:rFonts w:asciiTheme="majorHAnsi" w:eastAsiaTheme="majorEastAsia" w:hAnsiTheme="majorHAnsi" w:cstheme="majorBidi"/>
      <w:szCs w:val="24"/>
    </w:rPr>
  </w:style>
  <w:style w:type="character" w:customStyle="1" w:styleId="berschrift4Zchn">
    <w:name w:val="Überschrift 4 Zchn"/>
    <w:basedOn w:val="Absatz-Standardschriftart"/>
    <w:link w:val="berschrift4"/>
    <w:uiPriority w:val="9"/>
    <w:rsid w:val="00822E91"/>
    <w:rPr>
      <w:rFonts w:asciiTheme="majorHAnsi" w:eastAsiaTheme="majorEastAsia" w:hAnsiTheme="majorHAnsi" w:cstheme="majorBidi"/>
      <w:i/>
    </w:rPr>
  </w:style>
  <w:style w:type="character" w:customStyle="1" w:styleId="berschrift5Zchn">
    <w:name w:val="Überschrift 5 Zchn"/>
    <w:basedOn w:val="Absatz-Standardschriftart"/>
    <w:link w:val="berschrift5"/>
    <w:uiPriority w:val="9"/>
    <w:semiHidden/>
    <w:rsid w:val="00A62FAD"/>
    <w:rPr>
      <w:rFonts w:asciiTheme="majorHAnsi" w:eastAsiaTheme="majorEastAsia" w:hAnsiTheme="majorHAnsi" w:cstheme="majorBidi"/>
    </w:rPr>
  </w:style>
  <w:style w:type="character" w:customStyle="1" w:styleId="berschrift6Zchn">
    <w:name w:val="Überschrift 6 Zchn"/>
    <w:basedOn w:val="Absatz-Standardschriftart"/>
    <w:link w:val="berschrift6"/>
    <w:uiPriority w:val="9"/>
    <w:semiHidden/>
    <w:rsid w:val="00D61996"/>
    <w:rPr>
      <w:rFonts w:asciiTheme="majorHAnsi" w:eastAsiaTheme="majorEastAsia" w:hAnsiTheme="majorHAnsi" w:cstheme="majorBidi"/>
    </w:rPr>
  </w:style>
  <w:style w:type="character" w:customStyle="1" w:styleId="berschrift7Zchn">
    <w:name w:val="Überschrift 7 Zchn"/>
    <w:basedOn w:val="Absatz-Standardschriftart"/>
    <w:link w:val="berschrift7"/>
    <w:uiPriority w:val="9"/>
    <w:semiHidden/>
    <w:rsid w:val="00D61996"/>
    <w:rPr>
      <w:rFonts w:asciiTheme="majorHAnsi" w:eastAsiaTheme="majorEastAsia" w:hAnsiTheme="majorHAnsi" w:cstheme="majorBidi"/>
      <w:i/>
      <w:iCs/>
    </w:rPr>
  </w:style>
  <w:style w:type="character" w:customStyle="1" w:styleId="berschrift8Zchn">
    <w:name w:val="Überschrift 8 Zchn"/>
    <w:basedOn w:val="Absatz-Standardschriftart"/>
    <w:link w:val="berschrift8"/>
    <w:uiPriority w:val="9"/>
    <w:semiHidden/>
    <w:rsid w:val="00D61996"/>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61996"/>
    <w:rPr>
      <w:rFonts w:asciiTheme="majorHAnsi" w:eastAsiaTheme="majorEastAsia" w:hAnsiTheme="majorHAnsi" w:cstheme="majorBidi"/>
      <w:i/>
      <w:iCs/>
      <w:color w:val="272727" w:themeColor="text1" w:themeTint="D8"/>
      <w:sz w:val="21"/>
      <w:szCs w:val="21"/>
    </w:rPr>
  </w:style>
  <w:style w:type="paragraph" w:customStyle="1" w:styleId="Aufzhlung1">
    <w:name w:val="Aufzählung 1"/>
    <w:basedOn w:val="Listenabsatz"/>
    <w:uiPriority w:val="2"/>
    <w:qFormat/>
    <w:rsid w:val="0019271A"/>
    <w:pPr>
      <w:numPr>
        <w:numId w:val="3"/>
      </w:numPr>
      <w:ind w:left="168" w:hanging="168"/>
    </w:pPr>
  </w:style>
  <w:style w:type="paragraph" w:customStyle="1" w:styleId="Traktandum-Text">
    <w:name w:val="Traktandum-Text"/>
    <w:basedOn w:val="Aufzhlung1"/>
    <w:uiPriority w:val="18"/>
    <w:semiHidden/>
    <w:rsid w:val="00E269E1"/>
    <w:pPr>
      <w:numPr>
        <w:numId w:val="0"/>
      </w:numPr>
      <w:tabs>
        <w:tab w:val="left" w:pos="7938"/>
      </w:tabs>
      <w:ind w:left="426" w:right="848"/>
    </w:pPr>
  </w:style>
  <w:style w:type="paragraph" w:customStyle="1" w:styleId="Traktandum-Titel">
    <w:name w:val="Traktandum-Titel"/>
    <w:basedOn w:val="Aufzhlung1"/>
    <w:next w:val="Traktandum-Text"/>
    <w:uiPriority w:val="18"/>
    <w:semiHidden/>
    <w:rsid w:val="00E269E1"/>
    <w:pPr>
      <w:numPr>
        <w:numId w:val="2"/>
      </w:numPr>
      <w:tabs>
        <w:tab w:val="left" w:pos="7938"/>
      </w:tabs>
      <w:ind w:left="426" w:hanging="426"/>
    </w:pPr>
    <w:rPr>
      <w:rFonts w:asciiTheme="majorHAnsi" w:hAnsiTheme="majorHAnsi"/>
    </w:rPr>
  </w:style>
  <w:style w:type="paragraph" w:customStyle="1" w:styleId="Anleitung">
    <w:name w:val="Anleitung"/>
    <w:basedOn w:val="Standard"/>
    <w:uiPriority w:val="98"/>
    <w:semiHidden/>
    <w:rsid w:val="00625020"/>
    <w:pPr>
      <w:spacing w:line="288" w:lineRule="auto"/>
    </w:pPr>
    <w:rPr>
      <w:vanish/>
      <w:color w:val="A6A6A6" w:themeColor="background1" w:themeShade="A6"/>
      <w:sz w:val="14"/>
      <w:szCs w:val="18"/>
    </w:rPr>
  </w:style>
  <w:style w:type="character" w:styleId="BesuchterLink">
    <w:name w:val="FollowedHyperlink"/>
    <w:basedOn w:val="Hyperlink"/>
    <w:uiPriority w:val="90"/>
    <w:semiHidden/>
    <w:rsid w:val="007E0460"/>
    <w:rPr>
      <w:color w:val="auto"/>
      <w:u w:val="single"/>
    </w:rPr>
  </w:style>
  <w:style w:type="paragraph" w:styleId="Untertitel">
    <w:name w:val="Subtitle"/>
    <w:basedOn w:val="Standard"/>
    <w:next w:val="Standard"/>
    <w:link w:val="UntertitelZchn"/>
    <w:uiPriority w:val="12"/>
    <w:rsid w:val="00C4060F"/>
    <w:pPr>
      <w:numPr>
        <w:ilvl w:val="1"/>
      </w:numPr>
      <w:spacing w:before="1560"/>
    </w:pPr>
    <w:rPr>
      <w:rFonts w:eastAsiaTheme="minorEastAsia"/>
      <w:color w:val="000000" w:themeColor="text1"/>
    </w:rPr>
  </w:style>
  <w:style w:type="character" w:customStyle="1" w:styleId="UntertitelZchn">
    <w:name w:val="Untertitel Zchn"/>
    <w:basedOn w:val="Absatz-Standardschriftart"/>
    <w:link w:val="Untertitel"/>
    <w:uiPriority w:val="12"/>
    <w:rsid w:val="00C4060F"/>
    <w:rPr>
      <w:rFonts w:eastAsiaTheme="minorEastAsia"/>
      <w:color w:val="000000" w:themeColor="text1"/>
    </w:rPr>
  </w:style>
  <w:style w:type="paragraph" w:styleId="Datum">
    <w:name w:val="Date"/>
    <w:basedOn w:val="Standard"/>
    <w:next w:val="Standard"/>
    <w:link w:val="DatumZchn"/>
    <w:uiPriority w:val="15"/>
    <w:semiHidden/>
    <w:rsid w:val="00621D09"/>
    <w:pPr>
      <w:spacing w:before="120" w:after="700"/>
    </w:pPr>
  </w:style>
  <w:style w:type="character" w:customStyle="1" w:styleId="DatumZchn">
    <w:name w:val="Datum Zchn"/>
    <w:basedOn w:val="Absatz-Standardschriftart"/>
    <w:link w:val="Datum"/>
    <w:uiPriority w:val="15"/>
    <w:semiHidden/>
    <w:rsid w:val="00114651"/>
  </w:style>
  <w:style w:type="paragraph" w:styleId="Funotentext">
    <w:name w:val="footnote text"/>
    <w:basedOn w:val="Standard"/>
    <w:link w:val="FunotentextZchn"/>
    <w:uiPriority w:val="99"/>
    <w:rsid w:val="005A0E05"/>
    <w:pPr>
      <w:spacing w:line="160" w:lineRule="atLeast"/>
      <w:ind w:left="85" w:hanging="85"/>
    </w:pPr>
    <w:rPr>
      <w:sz w:val="12"/>
    </w:rPr>
  </w:style>
  <w:style w:type="character" w:customStyle="1" w:styleId="FunotentextZchn">
    <w:name w:val="Fußnotentext Zchn"/>
    <w:basedOn w:val="Absatz-Standardschriftart"/>
    <w:link w:val="Funotentext"/>
    <w:uiPriority w:val="99"/>
    <w:semiHidden/>
    <w:rsid w:val="00D1414D"/>
    <w:rPr>
      <w:sz w:val="12"/>
    </w:rPr>
  </w:style>
  <w:style w:type="character" w:styleId="Funotenzeichen">
    <w:name w:val="footnote reference"/>
    <w:basedOn w:val="Absatz-Standardschriftart"/>
    <w:uiPriority w:val="99"/>
    <w:unhideWhenUsed/>
    <w:rsid w:val="00642F26"/>
    <w:rPr>
      <w:vertAlign w:val="superscript"/>
    </w:rPr>
  </w:style>
  <w:style w:type="table" w:customStyle="1" w:styleId="TabelleohneRahmen">
    <w:name w:val="Tabelle ohne Rahmen"/>
    <w:basedOn w:val="NormaleTabelle"/>
    <w:uiPriority w:val="99"/>
    <w:rsid w:val="00822E91"/>
    <w:tblPr>
      <w:tblCellMar>
        <w:left w:w="0" w:type="dxa"/>
        <w:right w:w="28" w:type="dxa"/>
      </w:tblCellMar>
    </w:tblPr>
  </w:style>
  <w:style w:type="paragraph" w:styleId="Endnotentext">
    <w:name w:val="endnote text"/>
    <w:basedOn w:val="Funotentext"/>
    <w:link w:val="EndnotentextZchn"/>
    <w:uiPriority w:val="79"/>
    <w:semiHidden/>
    <w:unhideWhenUsed/>
    <w:rsid w:val="00113CB8"/>
  </w:style>
  <w:style w:type="character" w:customStyle="1" w:styleId="EndnotentextZchn">
    <w:name w:val="Endnotentext Zchn"/>
    <w:basedOn w:val="Absatz-Standardschriftart"/>
    <w:link w:val="Endnotentext"/>
    <w:uiPriority w:val="79"/>
    <w:semiHidden/>
    <w:rsid w:val="005A7BE5"/>
    <w:rPr>
      <w:sz w:val="16"/>
      <w:szCs w:val="20"/>
    </w:rPr>
  </w:style>
  <w:style w:type="character" w:styleId="Endnotenzeichen">
    <w:name w:val="endnote reference"/>
    <w:basedOn w:val="Absatz-Standardschriftart"/>
    <w:uiPriority w:val="79"/>
    <w:semiHidden/>
    <w:unhideWhenUsed/>
    <w:rsid w:val="00113CB8"/>
    <w:rPr>
      <w:vertAlign w:val="superscript"/>
    </w:rPr>
  </w:style>
  <w:style w:type="paragraph" w:customStyle="1" w:styleId="Aufzhlung2">
    <w:name w:val="Aufzählung 2"/>
    <w:basedOn w:val="Aufzhlung1"/>
    <w:uiPriority w:val="2"/>
    <w:rsid w:val="0019271A"/>
    <w:pPr>
      <w:numPr>
        <w:ilvl w:val="1"/>
      </w:numPr>
      <w:ind w:left="340" w:hanging="170"/>
    </w:pPr>
  </w:style>
  <w:style w:type="paragraph" w:customStyle="1" w:styleId="Aufzhlung3">
    <w:name w:val="Aufzählung 3"/>
    <w:basedOn w:val="Aufzhlung1"/>
    <w:uiPriority w:val="2"/>
    <w:rsid w:val="0019271A"/>
    <w:pPr>
      <w:numPr>
        <w:ilvl w:val="2"/>
      </w:numPr>
      <w:ind w:left="510" w:hanging="170"/>
    </w:pPr>
  </w:style>
  <w:style w:type="paragraph" w:styleId="Beschriftung">
    <w:name w:val="caption"/>
    <w:basedOn w:val="Standard"/>
    <w:next w:val="Standard"/>
    <w:uiPriority w:val="35"/>
    <w:semiHidden/>
    <w:qFormat/>
    <w:rsid w:val="002D2B4E"/>
    <w:pPr>
      <w:spacing w:before="140" w:after="260" w:line="240" w:lineRule="auto"/>
    </w:pPr>
    <w:rPr>
      <w:iCs/>
      <w:sz w:val="12"/>
      <w:szCs w:val="18"/>
    </w:rPr>
  </w:style>
  <w:style w:type="paragraph" w:styleId="Inhaltsverzeichnisberschrift">
    <w:name w:val="TOC Heading"/>
    <w:basedOn w:val="berschrift1"/>
    <w:next w:val="Standard"/>
    <w:uiPriority w:val="39"/>
    <w:semiHidden/>
    <w:rsid w:val="00DB7675"/>
    <w:pPr>
      <w:spacing w:before="240"/>
      <w:outlineLvl w:val="9"/>
    </w:pPr>
    <w:rPr>
      <w:bCs w:val="0"/>
      <w:szCs w:val="32"/>
    </w:rPr>
  </w:style>
  <w:style w:type="paragraph" w:styleId="Sprechblasentext">
    <w:name w:val="Balloon Text"/>
    <w:basedOn w:val="Standard"/>
    <w:link w:val="SprechblasentextZchn"/>
    <w:uiPriority w:val="79"/>
    <w:semiHidden/>
    <w:unhideWhenUsed/>
    <w:rsid w:val="00870017"/>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79"/>
    <w:semiHidden/>
    <w:rsid w:val="005A7BE5"/>
    <w:rPr>
      <w:rFonts w:ascii="Segoe UI" w:hAnsi="Segoe UI" w:cs="Segoe UI"/>
      <w:sz w:val="18"/>
      <w:szCs w:val="18"/>
    </w:rPr>
  </w:style>
  <w:style w:type="paragraph" w:customStyle="1" w:styleId="Seitenzahlen">
    <w:name w:val="Seitenzahlen"/>
    <w:basedOn w:val="Fuzeile"/>
    <w:uiPriority w:val="95"/>
    <w:semiHidden/>
    <w:qFormat/>
    <w:rsid w:val="00E8428A"/>
    <w:pPr>
      <w:jc w:val="right"/>
    </w:pPr>
  </w:style>
  <w:style w:type="paragraph" w:customStyle="1" w:styleId="berschrift1nummeriert">
    <w:name w:val="Überschrift 1 nummeriert"/>
    <w:basedOn w:val="berschrift1"/>
    <w:next w:val="Standard"/>
    <w:uiPriority w:val="10"/>
    <w:qFormat/>
    <w:rsid w:val="00F32B93"/>
    <w:pPr>
      <w:numPr>
        <w:numId w:val="4"/>
      </w:numPr>
    </w:pPr>
  </w:style>
  <w:style w:type="paragraph" w:customStyle="1" w:styleId="berschrift2nummeriert">
    <w:name w:val="Überschrift 2 nummeriert"/>
    <w:basedOn w:val="berschrift2"/>
    <w:next w:val="Standard"/>
    <w:uiPriority w:val="10"/>
    <w:qFormat/>
    <w:rsid w:val="00F32B93"/>
    <w:pPr>
      <w:numPr>
        <w:ilvl w:val="1"/>
        <w:numId w:val="4"/>
      </w:numPr>
    </w:pPr>
  </w:style>
  <w:style w:type="paragraph" w:customStyle="1" w:styleId="berschrift3nummeriert">
    <w:name w:val="Überschrift 3 nummeriert"/>
    <w:basedOn w:val="berschrift3"/>
    <w:next w:val="Standard"/>
    <w:uiPriority w:val="10"/>
    <w:qFormat/>
    <w:rsid w:val="00B426D3"/>
    <w:pPr>
      <w:numPr>
        <w:ilvl w:val="2"/>
        <w:numId w:val="4"/>
      </w:numPr>
      <w:tabs>
        <w:tab w:val="left" w:pos="851"/>
      </w:tabs>
    </w:pPr>
  </w:style>
  <w:style w:type="paragraph" w:customStyle="1" w:styleId="berschrift4nummeriert">
    <w:name w:val="Überschrift 4 nummeriert"/>
    <w:basedOn w:val="berschrift4"/>
    <w:next w:val="Standard"/>
    <w:uiPriority w:val="10"/>
    <w:qFormat/>
    <w:rsid w:val="00B426D3"/>
    <w:pPr>
      <w:numPr>
        <w:ilvl w:val="3"/>
        <w:numId w:val="4"/>
      </w:numPr>
      <w:tabs>
        <w:tab w:val="left" w:pos="1134"/>
      </w:tabs>
    </w:pPr>
  </w:style>
  <w:style w:type="paragraph" w:styleId="Verzeichnis1">
    <w:name w:val="toc 1"/>
    <w:basedOn w:val="Standard"/>
    <w:next w:val="Standard"/>
    <w:autoRedefine/>
    <w:uiPriority w:val="39"/>
    <w:semiHidden/>
    <w:rsid w:val="00DB20B0"/>
    <w:pPr>
      <w:tabs>
        <w:tab w:val="right" w:leader="dot" w:pos="10206"/>
      </w:tabs>
      <w:spacing w:before="420" w:after="160"/>
      <w:ind w:left="811" w:hanging="811"/>
    </w:pPr>
    <w:rPr>
      <w:b/>
      <w:bCs/>
      <w:noProof/>
    </w:rPr>
  </w:style>
  <w:style w:type="paragraph" w:styleId="Verzeichnis2">
    <w:name w:val="toc 2"/>
    <w:basedOn w:val="Standard"/>
    <w:next w:val="Standard"/>
    <w:autoRedefine/>
    <w:uiPriority w:val="39"/>
    <w:semiHidden/>
    <w:rsid w:val="0004254E"/>
    <w:pPr>
      <w:tabs>
        <w:tab w:val="right" w:leader="dot" w:pos="10206"/>
      </w:tabs>
      <w:spacing w:after="100"/>
      <w:ind w:left="811" w:hanging="811"/>
    </w:pPr>
    <w:rPr>
      <w:noProof/>
    </w:rPr>
  </w:style>
  <w:style w:type="paragraph" w:styleId="Verzeichnis3">
    <w:name w:val="toc 3"/>
    <w:basedOn w:val="Standard"/>
    <w:next w:val="Standard"/>
    <w:autoRedefine/>
    <w:uiPriority w:val="39"/>
    <w:semiHidden/>
    <w:rsid w:val="0004254E"/>
    <w:pPr>
      <w:tabs>
        <w:tab w:val="right" w:leader="dot" w:pos="10206"/>
      </w:tabs>
      <w:spacing w:after="100"/>
      <w:ind w:left="811" w:hanging="811"/>
    </w:pPr>
  </w:style>
  <w:style w:type="paragraph" w:styleId="StandardWeb">
    <w:name w:val="Normal (Web)"/>
    <w:basedOn w:val="Standard"/>
    <w:uiPriority w:val="79"/>
    <w:semiHidden/>
    <w:unhideWhenUsed/>
    <w:rsid w:val="00BE1E62"/>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styleId="Abbildungsverzeichnis">
    <w:name w:val="table of figures"/>
    <w:basedOn w:val="Standard"/>
    <w:next w:val="Standard"/>
    <w:uiPriority w:val="40"/>
    <w:semiHidden/>
    <w:rsid w:val="00857D8A"/>
  </w:style>
  <w:style w:type="paragraph" w:customStyle="1" w:styleId="Absenderzeile">
    <w:name w:val="Absenderzeile"/>
    <w:basedOn w:val="Standard"/>
    <w:uiPriority w:val="16"/>
    <w:semiHidden/>
    <w:qFormat/>
    <w:rsid w:val="00874E49"/>
    <w:pPr>
      <w:pBdr>
        <w:bottom w:val="single" w:sz="6" w:space="1" w:color="auto"/>
      </w:pBdr>
    </w:pPr>
    <w:rPr>
      <w:sz w:val="12"/>
    </w:rPr>
  </w:style>
  <w:style w:type="paragraph" w:customStyle="1" w:styleId="Nummerierung1">
    <w:name w:val="Nummerierung 1"/>
    <w:basedOn w:val="Standard"/>
    <w:uiPriority w:val="3"/>
    <w:qFormat/>
    <w:rsid w:val="009804FC"/>
    <w:pPr>
      <w:numPr>
        <w:ilvl w:val="5"/>
        <w:numId w:val="4"/>
      </w:numPr>
    </w:pPr>
  </w:style>
  <w:style w:type="paragraph" w:customStyle="1" w:styleId="Nummerierung2">
    <w:name w:val="Nummerierung 2"/>
    <w:basedOn w:val="Nummerierung1"/>
    <w:uiPriority w:val="3"/>
    <w:qFormat/>
    <w:rsid w:val="009804FC"/>
    <w:pPr>
      <w:numPr>
        <w:ilvl w:val="6"/>
      </w:numPr>
    </w:pPr>
  </w:style>
  <w:style w:type="character" w:styleId="Seitenzahl">
    <w:name w:val="page number"/>
    <w:basedOn w:val="Absatz-Standardschriftart"/>
    <w:uiPriority w:val="79"/>
    <w:semiHidden/>
    <w:rsid w:val="00E8428A"/>
  </w:style>
  <w:style w:type="paragraph" w:customStyle="1" w:styleId="Nummerierungabc">
    <w:name w:val="Nummerierung abc"/>
    <w:basedOn w:val="Listenabsatz"/>
    <w:uiPriority w:val="4"/>
    <w:qFormat/>
    <w:rsid w:val="00CF1E53"/>
    <w:pPr>
      <w:numPr>
        <w:ilvl w:val="8"/>
        <w:numId w:val="4"/>
      </w:numPr>
    </w:pPr>
  </w:style>
  <w:style w:type="paragraph" w:customStyle="1" w:styleId="Nummerierung3">
    <w:name w:val="Nummerierung 3"/>
    <w:basedOn w:val="Nummerierung2"/>
    <w:uiPriority w:val="3"/>
    <w:qFormat/>
    <w:rsid w:val="005A357F"/>
    <w:pPr>
      <w:numPr>
        <w:ilvl w:val="7"/>
      </w:numPr>
    </w:pPr>
  </w:style>
  <w:style w:type="paragraph" w:customStyle="1" w:styleId="berschrift5nummeriert">
    <w:name w:val="Überschrift 5 nummeriert"/>
    <w:basedOn w:val="berschrift5"/>
    <w:next w:val="Standard"/>
    <w:uiPriority w:val="10"/>
    <w:semiHidden/>
    <w:qFormat/>
    <w:rsid w:val="005A357F"/>
    <w:pPr>
      <w:numPr>
        <w:ilvl w:val="4"/>
        <w:numId w:val="4"/>
      </w:numPr>
    </w:pPr>
  </w:style>
  <w:style w:type="paragraph" w:customStyle="1" w:styleId="Dokumentbezeichnung">
    <w:name w:val="Dokumentbezeichnung"/>
    <w:basedOn w:val="berschrift1"/>
    <w:next w:val="Standard"/>
    <w:uiPriority w:val="98"/>
    <w:semiHidden/>
    <w:qFormat/>
    <w:rsid w:val="00853121"/>
    <w:pPr>
      <w:pageBreakBefore/>
      <w:numPr>
        <w:numId w:val="5"/>
      </w:numPr>
      <w:pBdr>
        <w:top w:val="single" w:sz="8" w:space="5" w:color="000000" w:themeColor="text1"/>
        <w:left w:val="single" w:sz="8" w:space="5" w:color="000000" w:themeColor="text1"/>
        <w:bottom w:val="single" w:sz="8" w:space="5" w:color="000000" w:themeColor="text1"/>
        <w:right w:val="single" w:sz="8" w:space="5" w:color="000000" w:themeColor="text1"/>
      </w:pBdr>
      <w:shd w:val="clear" w:color="auto" w:fill="000000" w:themeFill="text1"/>
      <w:spacing w:before="600" w:after="600"/>
      <w:ind w:left="714" w:right="125" w:hanging="567"/>
    </w:pPr>
    <w:rPr>
      <w:bCs w:val="0"/>
      <w:caps/>
      <w:color w:val="FFFFFF" w:themeColor="background1"/>
      <w:spacing w:val="10"/>
      <w:sz w:val="40"/>
      <w:szCs w:val="52"/>
    </w:rPr>
  </w:style>
  <w:style w:type="character" w:styleId="Platzhaltertext">
    <w:name w:val="Placeholder Text"/>
    <w:basedOn w:val="Absatz-Standardschriftart"/>
    <w:uiPriority w:val="79"/>
    <w:semiHidden/>
    <w:rsid w:val="00114651"/>
    <w:rPr>
      <w:color w:val="69ACDF" w:themeColor="accent2"/>
    </w:rPr>
  </w:style>
  <w:style w:type="table" w:customStyle="1" w:styleId="ECHTabelle1">
    <w:name w:val="ECH Tabelle 1"/>
    <w:basedOn w:val="NormaleTabelle"/>
    <w:uiPriority w:val="99"/>
    <w:rsid w:val="0019271A"/>
    <w:pPr>
      <w:spacing w:line="240" w:lineRule="atLeast"/>
    </w:pPr>
    <w:tblPr>
      <w:tblBorders>
        <w:insideH w:val="single" w:sz="2" w:space="0" w:color="auto"/>
      </w:tblBorders>
      <w:tblCellMar>
        <w:top w:w="57" w:type="dxa"/>
        <w:left w:w="0" w:type="dxa"/>
        <w:bottom w:w="57" w:type="dxa"/>
        <w:right w:w="0" w:type="dxa"/>
      </w:tblCellMar>
    </w:tblPr>
    <w:tblStylePr w:type="firstRow">
      <w:rPr>
        <w:sz w:val="16"/>
      </w:rPr>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paragraph" w:customStyle="1" w:styleId="Autorentitel">
    <w:name w:val="Autorentitel"/>
    <w:basedOn w:val="Standard"/>
    <w:uiPriority w:val="15"/>
    <w:rsid w:val="00987373"/>
    <w:pPr>
      <w:spacing w:before="1300"/>
    </w:pPr>
    <w:rPr>
      <w:b/>
      <w:bCs/>
    </w:rPr>
  </w:style>
  <w:style w:type="paragraph" w:styleId="Verzeichnis4">
    <w:name w:val="toc 4"/>
    <w:basedOn w:val="Standard"/>
    <w:next w:val="Standard"/>
    <w:autoRedefine/>
    <w:uiPriority w:val="39"/>
    <w:semiHidden/>
    <w:rsid w:val="00C4060F"/>
    <w:pPr>
      <w:tabs>
        <w:tab w:val="left" w:pos="1540"/>
        <w:tab w:val="right" w:leader="dot" w:pos="9402"/>
      </w:tabs>
      <w:spacing w:after="100"/>
      <w:ind w:left="811" w:hanging="811"/>
    </w:pPr>
  </w:style>
  <w:style w:type="paragraph" w:customStyle="1" w:styleId="Formulartext">
    <w:name w:val="Formulartext"/>
    <w:basedOn w:val="Standard"/>
    <w:link w:val="FormulartextZchn"/>
    <w:qFormat/>
    <w:rsid w:val="00247126"/>
    <w:pPr>
      <w:spacing w:line="280" w:lineRule="atLeast"/>
    </w:pPr>
    <w:rPr>
      <w:rFonts w:ascii="Arial" w:eastAsia="Times New Roman" w:hAnsi="Arial" w:cs="Times New Roman"/>
      <w:color w:val="0D2946" w:themeColor="accent1" w:themeShade="BF"/>
      <w:sz w:val="22"/>
      <w:szCs w:val="24"/>
      <w:lang w:eastAsia="de-DE"/>
    </w:rPr>
  </w:style>
  <w:style w:type="character" w:customStyle="1" w:styleId="FormulartextZchn">
    <w:name w:val="Formulartext Zchn"/>
    <w:basedOn w:val="Absatz-Standardschriftart"/>
    <w:link w:val="Formulartext"/>
    <w:rsid w:val="00247126"/>
    <w:rPr>
      <w:rFonts w:ascii="Arial" w:eastAsia="Times New Roman" w:hAnsi="Arial" w:cs="Times New Roman"/>
      <w:color w:val="0D2946" w:themeColor="accent1" w:themeShade="BF"/>
      <w:sz w:val="22"/>
      <w:szCs w:val="24"/>
      <w:lang w:eastAsia="de-DE"/>
    </w:rPr>
  </w:style>
  <w:style w:type="table" w:styleId="Gitternetztabelle4">
    <w:name w:val="Grid Table 4"/>
    <w:basedOn w:val="NormaleTabelle"/>
    <w:uiPriority w:val="49"/>
    <w:rsid w:val="00247126"/>
    <w:pPr>
      <w:spacing w:line="240" w:lineRule="auto"/>
    </w:pPr>
    <w:rPr>
      <w:rFonts w:ascii="Times New Roman" w:eastAsia="Times New Roman" w:hAnsi="Times New Roman" w:cs="Times New Roman"/>
      <w:lang w:eastAsia="de-CH"/>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5dunkelAkzent6">
    <w:name w:val="Grid Table 5 Dark Accent 6"/>
    <w:basedOn w:val="NormaleTabelle"/>
    <w:uiPriority w:val="50"/>
    <w:rsid w:val="00247126"/>
    <w:pPr>
      <w:spacing w:line="240" w:lineRule="auto"/>
    </w:pPr>
    <w:rPr>
      <w:rFonts w:ascii="Times New Roman" w:eastAsia="Times New Roman" w:hAnsi="Times New Roman" w:cs="Times New Roman"/>
      <w:lang w:eastAsia="de-CH"/>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C6DE"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921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921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921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92147" w:themeFill="accent6"/>
      </w:tcPr>
    </w:tblStylePr>
    <w:tblStylePr w:type="band1Vert">
      <w:tblPr/>
      <w:tcPr>
        <w:shd w:val="clear" w:color="auto" w:fill="D58DBE" w:themeFill="accent6" w:themeFillTint="66"/>
      </w:tcPr>
    </w:tblStylePr>
    <w:tblStylePr w:type="band1Horz">
      <w:tblPr/>
      <w:tcPr>
        <w:shd w:val="clear" w:color="auto" w:fill="D58DBE" w:themeFill="accent6" w:themeFillTint="66"/>
      </w:tcPr>
    </w:tblStylePr>
  </w:style>
  <w:style w:type="table" w:styleId="Listentabelle1hellAkzent6">
    <w:name w:val="List Table 1 Light Accent 6"/>
    <w:basedOn w:val="NormaleTabelle"/>
    <w:uiPriority w:val="46"/>
    <w:rsid w:val="00247126"/>
    <w:pPr>
      <w:spacing w:line="240" w:lineRule="auto"/>
    </w:pPr>
    <w:rPr>
      <w:rFonts w:ascii="Times New Roman" w:eastAsia="Times New Roman" w:hAnsi="Times New Roman" w:cs="Times New Roman"/>
      <w:lang w:eastAsia="de-CH"/>
    </w:rPr>
    <w:tblPr>
      <w:tblStyleRowBandSize w:val="1"/>
      <w:tblStyleColBandSize w:val="1"/>
    </w:tblPr>
    <w:tblStylePr w:type="firstRow">
      <w:rPr>
        <w:b/>
        <w:bCs/>
      </w:rPr>
      <w:tblPr/>
      <w:tcPr>
        <w:tcBorders>
          <w:bottom w:val="single" w:sz="4" w:space="0" w:color="C0559D" w:themeColor="accent6" w:themeTint="99"/>
        </w:tcBorders>
      </w:tcPr>
    </w:tblStylePr>
    <w:tblStylePr w:type="lastRow">
      <w:rPr>
        <w:b/>
        <w:bCs/>
      </w:rPr>
      <w:tblPr/>
      <w:tcPr>
        <w:tcBorders>
          <w:top w:val="single" w:sz="4" w:space="0" w:color="C0559D" w:themeColor="accent6" w:themeTint="99"/>
        </w:tcBorders>
      </w:tcPr>
    </w:tblStylePr>
    <w:tblStylePr w:type="firstCol">
      <w:rPr>
        <w:b/>
        <w:bCs/>
      </w:rPr>
    </w:tblStylePr>
    <w:tblStylePr w:type="lastCol">
      <w:rPr>
        <w:b/>
        <w:bCs/>
      </w:rPr>
    </w:tblStylePr>
    <w:tblStylePr w:type="band1Vert">
      <w:tblPr/>
      <w:tcPr>
        <w:shd w:val="clear" w:color="auto" w:fill="EAC6DE" w:themeFill="accent6" w:themeFillTint="33"/>
      </w:tcPr>
    </w:tblStylePr>
    <w:tblStylePr w:type="band1Horz">
      <w:tblPr/>
      <w:tcPr>
        <w:shd w:val="clear" w:color="auto" w:fill="EAC6DE" w:themeFill="accent6" w:themeFillTint="33"/>
      </w:tcPr>
    </w:tblStylePr>
  </w:style>
  <w:style w:type="paragraph" w:styleId="KeinLeerraum">
    <w:name w:val="No Spacing"/>
    <w:uiPriority w:val="1"/>
    <w:qFormat/>
    <w:rsid w:val="00247126"/>
    <w:pPr>
      <w:spacing w:line="240" w:lineRule="auto"/>
    </w:pPr>
    <w:rPr>
      <w:rFonts w:ascii="Arial" w:eastAsia="Times New Roman" w:hAnsi="Arial" w:cs="Times New Roman"/>
      <w:sz w:val="22"/>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79238">
      <w:bodyDiv w:val="1"/>
      <w:marLeft w:val="0"/>
      <w:marRight w:val="0"/>
      <w:marTop w:val="0"/>
      <w:marBottom w:val="0"/>
      <w:divBdr>
        <w:top w:val="none" w:sz="0" w:space="0" w:color="auto"/>
        <w:left w:val="none" w:sz="0" w:space="0" w:color="auto"/>
        <w:bottom w:val="none" w:sz="0" w:space="0" w:color="auto"/>
        <w:right w:val="none" w:sz="0" w:space="0" w:color="auto"/>
      </w:divBdr>
    </w:div>
    <w:div w:id="816190007">
      <w:bodyDiv w:val="1"/>
      <w:marLeft w:val="0"/>
      <w:marRight w:val="0"/>
      <w:marTop w:val="0"/>
      <w:marBottom w:val="0"/>
      <w:divBdr>
        <w:top w:val="none" w:sz="0" w:space="0" w:color="auto"/>
        <w:left w:val="none" w:sz="0" w:space="0" w:color="auto"/>
        <w:bottom w:val="none" w:sz="0" w:space="0" w:color="auto"/>
        <w:right w:val="none" w:sz="0" w:space="0" w:color="auto"/>
      </w:divBdr>
    </w:div>
    <w:div w:id="842278490">
      <w:bodyDiv w:val="1"/>
      <w:marLeft w:val="0"/>
      <w:marRight w:val="0"/>
      <w:marTop w:val="0"/>
      <w:marBottom w:val="0"/>
      <w:divBdr>
        <w:top w:val="none" w:sz="0" w:space="0" w:color="auto"/>
        <w:left w:val="none" w:sz="0" w:space="0" w:color="auto"/>
        <w:bottom w:val="none" w:sz="0" w:space="0" w:color="auto"/>
        <w:right w:val="none" w:sz="0" w:space="0" w:color="auto"/>
      </w:divBdr>
    </w:div>
    <w:div w:id="95999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rf.ch/sendungen/school/physik-chemie-biologie/strom" TargetMode="External"/><Relationship Id="rId18" Type="http://schemas.openxmlformats.org/officeDocument/2006/relationships/hyperlink" Target="https://www.local-energy.swiss/fr/programme/2000-watt-gesellschaft.htm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wwf.ch/fr/vie-durable/calculateur-d-empreinte-ecologique" TargetMode="External"/><Relationship Id="rId17" Type="http://schemas.openxmlformats.org/officeDocument/2006/relationships/hyperlink" Target="https://www.uvek.admin.ch/uvek/fr/home/energie/strategie-energetique-2050.html"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bfe.admin.ch/bfe/fr/home/approvisionnement/statistiques-et-geodonnees/statistiques-de-lenergie/statistique-globale-de-l-energie.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uisseenergie.ch/formation/theme-denseignement/?pk_vid=d492e13288f80ec416400941401eff6c"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srf.ch/sendungen/school/physik-chemie-biologie/strom"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srf.ch/sendungen/school/2000-watt-gesellschaft-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rf.ch/sendungen/school/physik-chemie-biologie/energiewende" TargetMode="External"/><Relationship Id="rId22" Type="http://schemas.openxmlformats.org/officeDocument/2006/relationships/footer" Target="footer1.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Energie Schweiz">
      <a:dk1>
        <a:sysClr val="windowText" lastClr="000000"/>
      </a:dk1>
      <a:lt1>
        <a:sysClr val="window" lastClr="FFFFFF"/>
      </a:lt1>
      <a:dk2>
        <a:srgbClr val="4B4B4B"/>
      </a:dk2>
      <a:lt2>
        <a:srgbClr val="B9B9B9"/>
      </a:lt2>
      <a:accent1>
        <a:srgbClr val="12385F"/>
      </a:accent1>
      <a:accent2>
        <a:srgbClr val="69ACDF"/>
      </a:accent2>
      <a:accent3>
        <a:srgbClr val="EA5B0C"/>
      </a:accent3>
      <a:accent4>
        <a:srgbClr val="F7A823"/>
      </a:accent4>
      <a:accent5>
        <a:srgbClr val="99A93A"/>
      </a:accent5>
      <a:accent6>
        <a:srgbClr val="592147"/>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ln w="6350">
          <a:noFill/>
        </a:ln>
        <a:effectLst/>
      </a:spPr>
      <a:bodyPr wrap="square" lIns="0" tIns="0" rIns="0" bIns="0"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1AA77DB56EA7498BAEF65472A72BFD" ma:contentTypeVersion="23" ma:contentTypeDescription="Ein neues Dokument erstellen." ma:contentTypeScope="" ma:versionID="1e5aa27dd3620710db1f612e0e53ee84">
  <xsd:schema xmlns:xsd="http://www.w3.org/2001/XMLSchema" xmlns:xs="http://www.w3.org/2001/XMLSchema" xmlns:p="http://schemas.microsoft.com/office/2006/metadata/properties" xmlns:ns1="http://schemas.microsoft.com/sharepoint/v3" xmlns:ns2="f54e8abb-89cd-4d43-8366-cf5d7b8df453" xmlns:ns3="159d80dc-4d90-4424-882d-a59a9857da4b" targetNamespace="http://schemas.microsoft.com/office/2006/metadata/properties" ma:root="true" ma:fieldsID="7d4052ed1a27b0588b7b00fe4af8bfea" ns1:_="" ns2:_="" ns3:_="">
    <xsd:import namespace="http://schemas.microsoft.com/sharepoint/v3"/>
    <xsd:import namespace="f54e8abb-89cd-4d43-8366-cf5d7b8df453"/>
    <xsd:import namespace="159d80dc-4d90-4424-882d-a59a9857da4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Eigenschaften der einheitlichen Compliancerichtlinie" ma:hidden="true" ma:internalName="_ip_UnifiedCompliancePolicyProperties">
      <xsd:simpleType>
        <xsd:restriction base="dms:Note"/>
      </xsd:simpleType>
    </xsd:element>
    <xsd:element name="_ip_UnifiedCompliancePolicyUIAction" ma:index="21"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4e8abb-89cd-4d43-8366-cf5d7b8df4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0913ba3b-429f-41e7-a0d7-2536cd1f69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9d80dc-4d90-4424-882d-a59a9857da4b"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1fc613ad-8c28-43a6-b735-0b5dcf252d0b}" ma:internalName="TaxCatchAll" ma:showField="CatchAllData" ma:web="159d80dc-4d90-4424-882d-a59a9857da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f54e8abb-89cd-4d43-8366-cf5d7b8df453">
      <Terms xmlns="http://schemas.microsoft.com/office/infopath/2007/PartnerControls"/>
    </lcf76f155ced4ddcb4097134ff3c332f>
    <_ip_UnifiedCompliancePolicyProperties xmlns="http://schemas.microsoft.com/sharepoint/v3" xsi:nil="true"/>
    <TaxCatchAll xmlns="159d80dc-4d90-4424-882d-a59a9857da4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b:Source>
    <b:Tag>Authr</b:Tag>
    <b:SourceType>Book</b:SourceType>
    <b:Guid>{BA01FD2C-EDFC-4D13-8F46-679005D5D2FB}</b:Guid>
    <b:Author>
      <b:Author>
        <b:NameList>
          <b:Person>
            <b:Last>Autor</b:Last>
            <b:First>Anton</b:First>
          </b:Person>
        </b:NameList>
      </b:Author>
    </b:Author>
    <b:Title>Titel</b:Title>
    <b:Year>Jahr</b:Year>
    <b:City>Ort</b:City>
    <b:Publisher>Verleger</b:Publisher>
    <b:RefOrder>1</b:RefOrder>
  </b:Source>
</b:Sources>
</file>

<file path=customXml/itemProps1.xml><?xml version="1.0" encoding="utf-8"?>
<ds:datastoreItem xmlns:ds="http://schemas.openxmlformats.org/officeDocument/2006/customXml" ds:itemID="{CDA558D8-1521-4EEB-A58E-C9C0D492B5AD}"/>
</file>

<file path=customXml/itemProps2.xml><?xml version="1.0" encoding="utf-8"?>
<ds:datastoreItem xmlns:ds="http://schemas.openxmlformats.org/officeDocument/2006/customXml" ds:itemID="{691B9E7B-1F5D-4650-8E1E-7519107C4315}">
  <ds:schemaRefs>
    <ds:schemaRef ds:uri="http://schemas.microsoft.com/sharepoint/v3/contenttype/forms"/>
  </ds:schemaRefs>
</ds:datastoreItem>
</file>

<file path=customXml/itemProps3.xml><?xml version="1.0" encoding="utf-8"?>
<ds:datastoreItem xmlns:ds="http://schemas.openxmlformats.org/officeDocument/2006/customXml" ds:itemID="{A000BED3-F54C-414D-A2A4-3CB9371644D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49014BB-20FB-4AF3-8BAB-235F876EB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1819</Words>
  <Characters>11463</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Meier-Guillod Eveline BFE</dc:creator>
  <cp:lastModifiedBy>Bütschi Kerstin BFE</cp:lastModifiedBy>
  <cp:revision>25</cp:revision>
  <cp:lastPrinted>2021-01-27T09:47:00Z</cp:lastPrinted>
  <dcterms:created xsi:type="dcterms:W3CDTF">2021-02-24T16:20:00Z</dcterms:created>
  <dcterms:modified xsi:type="dcterms:W3CDTF">2021-12-23T14:03:00Z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0x010100111AA77DB56EA7498BAEF65472A72BFD</vt:lpwstr>
  </property>
</Properties>
</file>